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6DF457" w14:textId="77777777" w:rsidR="00213317" w:rsidRDefault="00213317">
      <w:pPr>
        <w:pStyle w:val="a3"/>
        <w:rPr>
          <w:rFonts w:ascii="Times New Roman"/>
          <w:sz w:val="20"/>
        </w:rPr>
      </w:pPr>
    </w:p>
    <w:p w14:paraId="70436C2B" w14:textId="77777777" w:rsidR="00213317" w:rsidRDefault="00213317">
      <w:pPr>
        <w:pStyle w:val="a3"/>
        <w:rPr>
          <w:rFonts w:ascii="Times New Roman"/>
          <w:sz w:val="20"/>
        </w:rPr>
      </w:pPr>
    </w:p>
    <w:p w14:paraId="6599A129" w14:textId="77777777" w:rsidR="00213317" w:rsidRDefault="00213317">
      <w:pPr>
        <w:pStyle w:val="a3"/>
        <w:rPr>
          <w:rFonts w:ascii="Times New Roman"/>
          <w:sz w:val="20"/>
        </w:rPr>
      </w:pPr>
    </w:p>
    <w:p w14:paraId="51C87F54" w14:textId="77777777" w:rsidR="00213317" w:rsidRDefault="00213317">
      <w:pPr>
        <w:pStyle w:val="a3"/>
        <w:rPr>
          <w:rFonts w:ascii="Times New Roman"/>
          <w:sz w:val="20"/>
        </w:rPr>
      </w:pPr>
    </w:p>
    <w:p w14:paraId="13C9A6C4" w14:textId="77777777" w:rsidR="00213317" w:rsidRDefault="00213317">
      <w:pPr>
        <w:pStyle w:val="a3"/>
        <w:rPr>
          <w:rFonts w:ascii="Times New Roman"/>
          <w:sz w:val="20"/>
        </w:rPr>
      </w:pPr>
    </w:p>
    <w:p w14:paraId="3A0F5A3C" w14:textId="77777777" w:rsidR="00213317" w:rsidRDefault="00213317">
      <w:pPr>
        <w:pStyle w:val="a3"/>
        <w:rPr>
          <w:rFonts w:ascii="Times New Roman"/>
          <w:sz w:val="20"/>
        </w:rPr>
      </w:pPr>
    </w:p>
    <w:p w14:paraId="7A059000" w14:textId="77777777" w:rsidR="00213317" w:rsidRDefault="00213317">
      <w:pPr>
        <w:pStyle w:val="a3"/>
        <w:rPr>
          <w:rFonts w:ascii="Times New Roman"/>
          <w:sz w:val="20"/>
        </w:rPr>
      </w:pPr>
    </w:p>
    <w:p w14:paraId="427258E5" w14:textId="77777777" w:rsidR="00213317" w:rsidRDefault="00213317">
      <w:pPr>
        <w:pStyle w:val="a3"/>
        <w:rPr>
          <w:rFonts w:ascii="Times New Roman"/>
          <w:sz w:val="20"/>
        </w:rPr>
      </w:pPr>
    </w:p>
    <w:p w14:paraId="37C91DA3" w14:textId="77777777" w:rsidR="00213317" w:rsidRDefault="00213317">
      <w:pPr>
        <w:pStyle w:val="a3"/>
        <w:rPr>
          <w:rFonts w:ascii="Times New Roman"/>
          <w:sz w:val="20"/>
        </w:rPr>
      </w:pPr>
    </w:p>
    <w:p w14:paraId="3982C4E4" w14:textId="77777777" w:rsidR="00213317" w:rsidRDefault="00213317">
      <w:pPr>
        <w:pStyle w:val="a3"/>
        <w:rPr>
          <w:rFonts w:ascii="Times New Roman"/>
          <w:sz w:val="20"/>
        </w:rPr>
      </w:pPr>
    </w:p>
    <w:p w14:paraId="68C82E06" w14:textId="77777777" w:rsidR="00213317" w:rsidRDefault="00213317">
      <w:pPr>
        <w:pStyle w:val="a3"/>
        <w:rPr>
          <w:rFonts w:ascii="Times New Roman"/>
          <w:sz w:val="20"/>
        </w:rPr>
      </w:pPr>
    </w:p>
    <w:p w14:paraId="629A9C28" w14:textId="77777777" w:rsidR="00213317" w:rsidRDefault="00213317">
      <w:pPr>
        <w:pStyle w:val="a3"/>
        <w:rPr>
          <w:rFonts w:ascii="Times New Roman"/>
          <w:sz w:val="20"/>
        </w:rPr>
      </w:pPr>
    </w:p>
    <w:p w14:paraId="60658DA9" w14:textId="77777777" w:rsidR="00213317" w:rsidRDefault="00213317">
      <w:pPr>
        <w:pStyle w:val="a3"/>
        <w:rPr>
          <w:rFonts w:ascii="Times New Roman"/>
          <w:sz w:val="20"/>
        </w:rPr>
      </w:pPr>
    </w:p>
    <w:p w14:paraId="32F87226" w14:textId="77777777" w:rsidR="00213317" w:rsidRDefault="00213317">
      <w:pPr>
        <w:pStyle w:val="a3"/>
        <w:rPr>
          <w:rFonts w:ascii="Times New Roman"/>
          <w:sz w:val="20"/>
        </w:rPr>
      </w:pPr>
    </w:p>
    <w:p w14:paraId="003FE8E9" w14:textId="77777777" w:rsidR="00213317" w:rsidRDefault="00213317">
      <w:pPr>
        <w:pStyle w:val="a3"/>
        <w:rPr>
          <w:rFonts w:ascii="Times New Roman"/>
          <w:sz w:val="20"/>
        </w:rPr>
      </w:pPr>
    </w:p>
    <w:p w14:paraId="2ED6E29A" w14:textId="77777777" w:rsidR="00213317" w:rsidRDefault="00213317">
      <w:pPr>
        <w:pStyle w:val="a3"/>
        <w:spacing w:before="1"/>
        <w:rPr>
          <w:rFonts w:ascii="Times New Roman"/>
          <w:sz w:val="27"/>
        </w:rPr>
      </w:pPr>
    </w:p>
    <w:p w14:paraId="04BFEB04" w14:textId="77777777" w:rsidR="00213317" w:rsidRDefault="0082023F">
      <w:pPr>
        <w:pStyle w:val="a4"/>
      </w:pPr>
      <w:r>
        <w:t xml:space="preserve">2019 </w:t>
      </w:r>
      <w:r>
        <w:t>年度</w:t>
      </w:r>
    </w:p>
    <w:p w14:paraId="51A7BBBD" w14:textId="77777777" w:rsidR="00213317" w:rsidRDefault="0082023F">
      <w:pPr>
        <w:pStyle w:val="a4"/>
        <w:spacing w:before="284"/>
        <w:ind w:right="126"/>
      </w:pPr>
      <w:r>
        <w:t>舞阳县城市管理局部门决算</w:t>
      </w:r>
    </w:p>
    <w:p w14:paraId="2ADA1FD9" w14:textId="77777777" w:rsidR="00213317" w:rsidRDefault="00213317">
      <w:pPr>
        <w:pStyle w:val="a3"/>
        <w:rPr>
          <w:rFonts w:ascii="黑体"/>
          <w:sz w:val="52"/>
        </w:rPr>
      </w:pPr>
    </w:p>
    <w:p w14:paraId="0D0487AD" w14:textId="77777777" w:rsidR="00213317" w:rsidRDefault="00213317">
      <w:pPr>
        <w:pStyle w:val="a3"/>
        <w:rPr>
          <w:rFonts w:ascii="黑体"/>
          <w:sz w:val="52"/>
        </w:rPr>
      </w:pPr>
    </w:p>
    <w:p w14:paraId="01D5A209" w14:textId="77777777" w:rsidR="00213317" w:rsidRDefault="00213317">
      <w:pPr>
        <w:pStyle w:val="a3"/>
        <w:rPr>
          <w:rFonts w:ascii="黑体"/>
          <w:sz w:val="52"/>
        </w:rPr>
      </w:pPr>
    </w:p>
    <w:p w14:paraId="7BB5F0DB" w14:textId="77777777" w:rsidR="00213317" w:rsidRDefault="00213317">
      <w:pPr>
        <w:pStyle w:val="a3"/>
        <w:rPr>
          <w:rFonts w:ascii="黑体"/>
          <w:sz w:val="52"/>
        </w:rPr>
      </w:pPr>
    </w:p>
    <w:p w14:paraId="0DE60D9B" w14:textId="77777777" w:rsidR="00213317" w:rsidRDefault="00213317">
      <w:pPr>
        <w:pStyle w:val="a3"/>
        <w:rPr>
          <w:rFonts w:ascii="黑体"/>
          <w:sz w:val="52"/>
        </w:rPr>
      </w:pPr>
    </w:p>
    <w:p w14:paraId="4DA4AA15" w14:textId="77777777" w:rsidR="00213317" w:rsidRDefault="00213317">
      <w:pPr>
        <w:pStyle w:val="a3"/>
        <w:rPr>
          <w:rFonts w:ascii="黑体"/>
          <w:sz w:val="52"/>
        </w:rPr>
      </w:pPr>
    </w:p>
    <w:p w14:paraId="411DB900" w14:textId="77777777" w:rsidR="00213317" w:rsidRDefault="00213317">
      <w:pPr>
        <w:pStyle w:val="a3"/>
        <w:rPr>
          <w:rFonts w:ascii="黑体"/>
          <w:sz w:val="52"/>
        </w:rPr>
      </w:pPr>
    </w:p>
    <w:p w14:paraId="2C4F18E2" w14:textId="77777777" w:rsidR="00213317" w:rsidRDefault="00213317">
      <w:pPr>
        <w:pStyle w:val="a3"/>
        <w:rPr>
          <w:rFonts w:ascii="黑体"/>
          <w:sz w:val="52"/>
        </w:rPr>
      </w:pPr>
    </w:p>
    <w:p w14:paraId="717A4E72" w14:textId="77777777" w:rsidR="00213317" w:rsidRDefault="00213317">
      <w:pPr>
        <w:pStyle w:val="a3"/>
        <w:spacing w:before="4"/>
        <w:rPr>
          <w:rFonts w:ascii="黑体"/>
          <w:sz w:val="49"/>
        </w:rPr>
      </w:pPr>
    </w:p>
    <w:p w14:paraId="7C205C07" w14:textId="77777777" w:rsidR="00213317" w:rsidRDefault="0082023F">
      <w:pPr>
        <w:pStyle w:val="a3"/>
        <w:ind w:left="222" w:right="126"/>
        <w:jc w:val="center"/>
        <w:rPr>
          <w:rFonts w:ascii="黑体" w:eastAsia="黑体"/>
        </w:rPr>
      </w:pPr>
      <w:r>
        <w:rPr>
          <w:rFonts w:ascii="黑体" w:eastAsia="黑体" w:hint="eastAsia"/>
        </w:rPr>
        <w:t>二〇二〇年十一月</w:t>
      </w:r>
    </w:p>
    <w:p w14:paraId="0077790D" w14:textId="77777777" w:rsidR="00213317" w:rsidRDefault="00213317">
      <w:pPr>
        <w:jc w:val="center"/>
        <w:rPr>
          <w:rFonts w:ascii="黑体" w:eastAsia="黑体"/>
        </w:rPr>
        <w:sectPr w:rsidR="00213317">
          <w:type w:val="continuous"/>
          <w:pgSz w:w="11910" w:h="16840"/>
          <w:pgMar w:top="1580" w:right="1520" w:bottom="280" w:left="1480" w:header="720" w:footer="720" w:gutter="0"/>
          <w:cols w:space="720"/>
        </w:sectPr>
      </w:pPr>
    </w:p>
    <w:p w14:paraId="026B889F" w14:textId="77777777" w:rsidR="00213317" w:rsidRDefault="0082023F">
      <w:pPr>
        <w:tabs>
          <w:tab w:val="left" w:pos="1080"/>
        </w:tabs>
        <w:spacing w:before="28"/>
        <w:ind w:right="3682"/>
        <w:jc w:val="right"/>
        <w:rPr>
          <w:rFonts w:ascii="黑体" w:eastAsia="黑体"/>
          <w:sz w:val="36"/>
        </w:rPr>
      </w:pPr>
      <w:r>
        <w:rPr>
          <w:rFonts w:ascii="黑体" w:eastAsia="黑体" w:hint="eastAsia"/>
          <w:sz w:val="36"/>
        </w:rPr>
        <w:lastRenderedPageBreak/>
        <w:t>目</w:t>
      </w:r>
      <w:r>
        <w:rPr>
          <w:rFonts w:ascii="黑体" w:eastAsia="黑体" w:hint="eastAsia"/>
          <w:sz w:val="36"/>
        </w:rPr>
        <w:tab/>
      </w:r>
      <w:r>
        <w:rPr>
          <w:rFonts w:ascii="黑体" w:eastAsia="黑体" w:hint="eastAsia"/>
          <w:sz w:val="36"/>
        </w:rPr>
        <w:t>录</w:t>
      </w:r>
    </w:p>
    <w:p w14:paraId="7264E545" w14:textId="77777777" w:rsidR="00213317" w:rsidRDefault="0082023F">
      <w:pPr>
        <w:pStyle w:val="a3"/>
        <w:tabs>
          <w:tab w:val="left" w:pos="1917"/>
        </w:tabs>
        <w:spacing w:before="198"/>
        <w:ind w:right="3679"/>
        <w:jc w:val="right"/>
        <w:rPr>
          <w:rFonts w:ascii="黑体" w:eastAsia="黑体"/>
        </w:rPr>
      </w:pPr>
      <w:r>
        <w:rPr>
          <w:rFonts w:ascii="黑体" w:eastAsia="黑体" w:hint="eastAsia"/>
        </w:rPr>
        <w:t>第一部分</w:t>
      </w:r>
      <w:r>
        <w:rPr>
          <w:rFonts w:ascii="黑体" w:eastAsia="黑体" w:hint="eastAsia"/>
        </w:rPr>
        <w:tab/>
      </w:r>
      <w:r>
        <w:rPr>
          <w:rFonts w:ascii="黑体" w:eastAsia="黑体" w:hint="eastAsia"/>
          <w:w w:val="95"/>
        </w:rPr>
        <w:t>舞阳县城市管理</w:t>
      </w:r>
      <w:r>
        <w:rPr>
          <w:rFonts w:ascii="黑体" w:eastAsia="黑体" w:hint="eastAsia"/>
          <w:spacing w:val="3"/>
          <w:w w:val="95"/>
        </w:rPr>
        <w:t>局</w:t>
      </w:r>
      <w:r>
        <w:rPr>
          <w:rFonts w:ascii="黑体" w:eastAsia="黑体" w:hint="eastAsia"/>
          <w:w w:val="95"/>
        </w:rPr>
        <w:t>概况</w:t>
      </w:r>
    </w:p>
    <w:p w14:paraId="23BC8589" w14:textId="77777777" w:rsidR="00213317" w:rsidRDefault="0082023F">
      <w:pPr>
        <w:pStyle w:val="a3"/>
        <w:spacing w:before="224" w:line="372" w:lineRule="auto"/>
        <w:ind w:left="747" w:right="6239"/>
        <w:rPr>
          <w:rFonts w:ascii="宋体" w:eastAsia="宋体"/>
        </w:rPr>
      </w:pPr>
      <w:r>
        <w:rPr>
          <w:rFonts w:ascii="宋体" w:eastAsia="宋体" w:hint="eastAsia"/>
        </w:rPr>
        <w:t>一、部门职责二、机构设置</w:t>
      </w:r>
    </w:p>
    <w:p w14:paraId="125B8E7F" w14:textId="77777777" w:rsidR="00213317" w:rsidRDefault="0082023F">
      <w:pPr>
        <w:pStyle w:val="a3"/>
        <w:tabs>
          <w:tab w:val="left" w:pos="2024"/>
        </w:tabs>
        <w:spacing w:line="409" w:lineRule="exact"/>
        <w:ind w:left="106"/>
        <w:rPr>
          <w:rFonts w:ascii="黑体" w:eastAsia="黑体"/>
        </w:rPr>
      </w:pPr>
      <w:r>
        <w:rPr>
          <w:rFonts w:ascii="黑体" w:eastAsia="黑体" w:hint="eastAsia"/>
        </w:rPr>
        <w:t>第二部分</w:t>
      </w:r>
      <w:r>
        <w:rPr>
          <w:rFonts w:ascii="黑体" w:eastAsia="黑体" w:hint="eastAsia"/>
        </w:rPr>
        <w:tab/>
        <w:t>2019</w:t>
      </w:r>
      <w:r>
        <w:rPr>
          <w:rFonts w:ascii="黑体" w:eastAsia="黑体" w:hint="eastAsia"/>
          <w:spacing w:val="-79"/>
        </w:rPr>
        <w:t xml:space="preserve"> </w:t>
      </w:r>
      <w:r>
        <w:rPr>
          <w:rFonts w:ascii="黑体" w:eastAsia="黑体" w:hint="eastAsia"/>
        </w:rPr>
        <w:t>年度部门决算表</w:t>
      </w:r>
    </w:p>
    <w:p w14:paraId="5D765AAD" w14:textId="77777777" w:rsidR="00213317" w:rsidRDefault="0082023F">
      <w:pPr>
        <w:pStyle w:val="a3"/>
        <w:spacing w:before="224" w:line="372" w:lineRule="auto"/>
        <w:ind w:left="747" w:right="4960"/>
        <w:rPr>
          <w:rFonts w:ascii="宋体" w:eastAsia="宋体"/>
        </w:rPr>
      </w:pPr>
      <w:r>
        <w:rPr>
          <w:rFonts w:ascii="宋体" w:eastAsia="宋体" w:hint="eastAsia"/>
          <w:spacing w:val="-2"/>
        </w:rPr>
        <w:t>一、收入支出决算总表</w:t>
      </w:r>
      <w:r>
        <w:rPr>
          <w:rFonts w:ascii="宋体" w:eastAsia="宋体" w:hint="eastAsia"/>
        </w:rPr>
        <w:t>二、收入决算表</w:t>
      </w:r>
    </w:p>
    <w:p w14:paraId="20819610" w14:textId="77777777" w:rsidR="00213317" w:rsidRDefault="0082023F">
      <w:pPr>
        <w:pStyle w:val="a3"/>
        <w:spacing w:line="406" w:lineRule="exact"/>
        <w:ind w:left="747"/>
        <w:rPr>
          <w:rFonts w:ascii="宋体" w:eastAsia="宋体"/>
        </w:rPr>
      </w:pPr>
      <w:r>
        <w:rPr>
          <w:rFonts w:ascii="宋体" w:eastAsia="宋体" w:hint="eastAsia"/>
          <w:w w:val="95"/>
        </w:rPr>
        <w:t>三、支出决算表</w:t>
      </w:r>
    </w:p>
    <w:p w14:paraId="266696EA" w14:textId="77777777" w:rsidR="00213317" w:rsidRDefault="0082023F">
      <w:pPr>
        <w:pStyle w:val="a3"/>
        <w:spacing w:before="223"/>
        <w:ind w:left="747"/>
        <w:rPr>
          <w:rFonts w:ascii="宋体" w:eastAsia="宋体"/>
        </w:rPr>
      </w:pPr>
      <w:r>
        <w:rPr>
          <w:rFonts w:ascii="宋体" w:eastAsia="宋体" w:hint="eastAsia"/>
        </w:rPr>
        <w:t>四、财政拨款收入支出决算总表</w:t>
      </w:r>
    </w:p>
    <w:p w14:paraId="48B86433" w14:textId="77777777" w:rsidR="00213317" w:rsidRDefault="0082023F">
      <w:pPr>
        <w:pStyle w:val="a3"/>
        <w:spacing w:before="224"/>
        <w:ind w:left="747"/>
        <w:rPr>
          <w:rFonts w:ascii="宋体" w:eastAsia="宋体"/>
        </w:rPr>
      </w:pPr>
      <w:r>
        <w:rPr>
          <w:rFonts w:ascii="宋体" w:eastAsia="宋体" w:hint="eastAsia"/>
        </w:rPr>
        <w:t>五、一般公共预算财政拨款支出决算表</w:t>
      </w:r>
    </w:p>
    <w:p w14:paraId="64E8E685" w14:textId="77777777" w:rsidR="00213317" w:rsidRDefault="0082023F">
      <w:pPr>
        <w:pStyle w:val="a3"/>
        <w:spacing w:before="226"/>
        <w:ind w:left="747"/>
        <w:rPr>
          <w:rFonts w:ascii="宋体" w:eastAsia="宋体"/>
        </w:rPr>
      </w:pPr>
      <w:r>
        <w:rPr>
          <w:rFonts w:ascii="宋体" w:eastAsia="宋体" w:hint="eastAsia"/>
        </w:rPr>
        <w:t>六、一般公共预算财政拨款基本支出决算表</w:t>
      </w:r>
    </w:p>
    <w:p w14:paraId="55E06F08" w14:textId="77777777" w:rsidR="00213317" w:rsidRDefault="0082023F">
      <w:pPr>
        <w:pStyle w:val="a3"/>
        <w:spacing w:before="224" w:line="372" w:lineRule="auto"/>
        <w:ind w:left="747" w:right="801"/>
        <w:rPr>
          <w:rFonts w:ascii="宋体" w:eastAsia="宋体" w:hAnsi="宋体"/>
        </w:rPr>
      </w:pPr>
      <w:r>
        <w:rPr>
          <w:rFonts w:ascii="宋体" w:eastAsia="宋体" w:hAnsi="宋体" w:hint="eastAsia"/>
        </w:rPr>
        <w:t>七、一般公共预算财政拨款“三公”经费支出决算表八、政府性基金预算财政拨款收入支出决算表</w:t>
      </w:r>
    </w:p>
    <w:p w14:paraId="1E106345" w14:textId="77777777" w:rsidR="00213317" w:rsidRDefault="0082023F">
      <w:pPr>
        <w:pStyle w:val="a3"/>
        <w:tabs>
          <w:tab w:val="left" w:pos="2024"/>
        </w:tabs>
        <w:spacing w:line="406" w:lineRule="exact"/>
        <w:ind w:left="106"/>
        <w:rPr>
          <w:rFonts w:ascii="黑体" w:eastAsia="黑体"/>
        </w:rPr>
      </w:pPr>
      <w:r>
        <w:rPr>
          <w:rFonts w:ascii="黑体" w:eastAsia="黑体" w:hint="eastAsia"/>
        </w:rPr>
        <w:t>第三部分</w:t>
      </w:r>
      <w:r>
        <w:rPr>
          <w:rFonts w:ascii="黑体" w:eastAsia="黑体" w:hint="eastAsia"/>
        </w:rPr>
        <w:tab/>
        <w:t>2019</w:t>
      </w:r>
      <w:r>
        <w:rPr>
          <w:rFonts w:ascii="黑体" w:eastAsia="黑体" w:hint="eastAsia"/>
          <w:spacing w:val="-80"/>
        </w:rPr>
        <w:t xml:space="preserve"> </w:t>
      </w:r>
      <w:r>
        <w:rPr>
          <w:rFonts w:ascii="黑体" w:eastAsia="黑体" w:hint="eastAsia"/>
        </w:rPr>
        <w:t>年度部门决算情况说明</w:t>
      </w:r>
    </w:p>
    <w:p w14:paraId="75BD0DFA" w14:textId="77777777" w:rsidR="00213317" w:rsidRDefault="0082023F">
      <w:pPr>
        <w:pStyle w:val="a3"/>
        <w:spacing w:before="224" w:line="372" w:lineRule="auto"/>
        <w:ind w:left="747" w:right="3681"/>
        <w:rPr>
          <w:rFonts w:ascii="宋体" w:eastAsia="宋体"/>
        </w:rPr>
      </w:pPr>
      <w:r>
        <w:rPr>
          <w:rFonts w:ascii="宋体" w:eastAsia="宋体" w:hint="eastAsia"/>
          <w:spacing w:val="-2"/>
        </w:rPr>
        <w:t>一、收入支出决算总体情况说明</w:t>
      </w:r>
      <w:r>
        <w:rPr>
          <w:rFonts w:ascii="宋体" w:eastAsia="宋体" w:hint="eastAsia"/>
        </w:rPr>
        <w:t>二、收入决算情况说明</w:t>
      </w:r>
    </w:p>
    <w:p w14:paraId="70CE2DB2" w14:textId="77777777" w:rsidR="00213317" w:rsidRDefault="0082023F">
      <w:pPr>
        <w:pStyle w:val="a3"/>
        <w:spacing w:line="409" w:lineRule="exact"/>
        <w:ind w:left="747"/>
        <w:rPr>
          <w:rFonts w:ascii="宋体" w:eastAsia="宋体"/>
        </w:rPr>
      </w:pPr>
      <w:r>
        <w:rPr>
          <w:rFonts w:ascii="宋体" w:eastAsia="宋体" w:hint="eastAsia"/>
          <w:w w:val="95"/>
        </w:rPr>
        <w:t>三、支出决算情况说明</w:t>
      </w:r>
    </w:p>
    <w:p w14:paraId="30BC0BDD" w14:textId="77777777" w:rsidR="00213317" w:rsidRDefault="0082023F">
      <w:pPr>
        <w:pStyle w:val="a3"/>
        <w:spacing w:before="223"/>
        <w:ind w:left="747"/>
        <w:rPr>
          <w:rFonts w:ascii="宋体" w:eastAsia="宋体"/>
        </w:rPr>
      </w:pPr>
      <w:r>
        <w:rPr>
          <w:rFonts w:ascii="宋体" w:eastAsia="宋体" w:hint="eastAsia"/>
        </w:rPr>
        <w:t>四、财政拨款收入支出决算总体情况说明</w:t>
      </w:r>
    </w:p>
    <w:p w14:paraId="391FDD0D" w14:textId="77777777" w:rsidR="00213317" w:rsidRDefault="0082023F">
      <w:pPr>
        <w:pStyle w:val="a3"/>
        <w:spacing w:before="224"/>
        <w:ind w:left="747"/>
        <w:rPr>
          <w:rFonts w:ascii="宋体" w:eastAsia="宋体"/>
        </w:rPr>
      </w:pPr>
      <w:r>
        <w:rPr>
          <w:rFonts w:ascii="宋体" w:eastAsia="宋体" w:hint="eastAsia"/>
        </w:rPr>
        <w:t>五、一般公共预算财政拨款支出决算情况说明</w:t>
      </w:r>
    </w:p>
    <w:p w14:paraId="1670054E" w14:textId="77777777" w:rsidR="00213317" w:rsidRDefault="0082023F">
      <w:pPr>
        <w:pStyle w:val="a3"/>
        <w:spacing w:before="223"/>
        <w:ind w:left="747"/>
        <w:rPr>
          <w:rFonts w:ascii="宋体" w:eastAsia="宋体"/>
        </w:rPr>
      </w:pPr>
      <w:r>
        <w:rPr>
          <w:rFonts w:ascii="宋体" w:eastAsia="宋体" w:hint="eastAsia"/>
        </w:rPr>
        <w:t>六、一般公共预算财政拨款基本支出决算情况说明</w:t>
      </w:r>
    </w:p>
    <w:p w14:paraId="6288430C" w14:textId="77777777" w:rsidR="00213317" w:rsidRDefault="0082023F">
      <w:pPr>
        <w:pStyle w:val="a3"/>
        <w:spacing w:before="224"/>
        <w:ind w:left="747"/>
        <w:rPr>
          <w:rFonts w:ascii="宋体" w:eastAsia="宋体" w:hAnsi="宋体"/>
        </w:rPr>
      </w:pPr>
      <w:r>
        <w:rPr>
          <w:rFonts w:ascii="宋体" w:eastAsia="宋体" w:hAnsi="宋体" w:hint="eastAsia"/>
        </w:rPr>
        <w:t>七、一般公共预算财政拨款“三公”经费支出决算情况说</w:t>
      </w:r>
    </w:p>
    <w:p w14:paraId="208108AA" w14:textId="77777777" w:rsidR="00213317" w:rsidRDefault="00213317">
      <w:pPr>
        <w:spacing w:before="3"/>
        <w:rPr>
          <w:sz w:val="13"/>
        </w:rPr>
      </w:pPr>
    </w:p>
    <w:p w14:paraId="11362B6A" w14:textId="77777777" w:rsidR="00213317" w:rsidRDefault="0082023F">
      <w:pPr>
        <w:pStyle w:val="a3"/>
        <w:spacing w:before="54"/>
        <w:ind w:left="106"/>
        <w:rPr>
          <w:rFonts w:ascii="宋体" w:eastAsia="宋体"/>
        </w:rPr>
      </w:pPr>
      <w:r>
        <w:rPr>
          <w:rFonts w:ascii="宋体" w:eastAsia="宋体" w:hint="eastAsia"/>
          <w:w w:val="99"/>
        </w:rPr>
        <w:t>明</w:t>
      </w:r>
    </w:p>
    <w:p w14:paraId="662C4A30" w14:textId="77777777" w:rsidR="00213317" w:rsidRDefault="00213317">
      <w:pPr>
        <w:sectPr w:rsidR="00213317">
          <w:footerReference w:type="default" r:id="rId8"/>
          <w:pgSz w:w="11910" w:h="16840"/>
          <w:pgMar w:top="1480" w:right="1520" w:bottom="1200" w:left="1480" w:header="0" w:footer="1002" w:gutter="0"/>
          <w:pgNumType w:start="1"/>
          <w:cols w:space="720"/>
        </w:sectPr>
      </w:pPr>
    </w:p>
    <w:p w14:paraId="4C26F49E" w14:textId="77777777" w:rsidR="00213317" w:rsidRDefault="0082023F">
      <w:pPr>
        <w:pStyle w:val="a3"/>
        <w:spacing w:before="34"/>
        <w:ind w:left="747"/>
        <w:rPr>
          <w:rFonts w:ascii="宋体" w:eastAsia="宋体"/>
        </w:rPr>
      </w:pPr>
      <w:r>
        <w:rPr>
          <w:rFonts w:ascii="宋体" w:eastAsia="宋体" w:hint="eastAsia"/>
        </w:rPr>
        <w:lastRenderedPageBreak/>
        <w:t>八、预算绩效情况说明</w:t>
      </w:r>
    </w:p>
    <w:p w14:paraId="0D8341CB" w14:textId="77777777" w:rsidR="00213317" w:rsidRDefault="0082023F">
      <w:pPr>
        <w:pStyle w:val="a3"/>
        <w:spacing w:before="223" w:line="372" w:lineRule="auto"/>
        <w:ind w:left="747" w:right="1442"/>
        <w:rPr>
          <w:rFonts w:ascii="宋体" w:eastAsia="宋体"/>
        </w:rPr>
      </w:pPr>
      <w:r>
        <w:rPr>
          <w:rFonts w:ascii="宋体" w:eastAsia="宋体" w:hint="eastAsia"/>
        </w:rPr>
        <w:t>九、政府性基金预算财政拨款支出决算情况说明十、机关运行经费支出情况说明</w:t>
      </w:r>
    </w:p>
    <w:p w14:paraId="7F7FCDE7" w14:textId="77777777" w:rsidR="00213317" w:rsidRDefault="0082023F">
      <w:pPr>
        <w:pStyle w:val="a3"/>
        <w:spacing w:line="372" w:lineRule="auto"/>
        <w:ind w:left="747" w:right="4000"/>
        <w:rPr>
          <w:rFonts w:ascii="宋体" w:eastAsia="宋体"/>
        </w:rPr>
      </w:pPr>
      <w:r>
        <w:rPr>
          <w:rFonts w:ascii="宋体" w:eastAsia="宋体" w:hint="eastAsia"/>
        </w:rPr>
        <w:t>十一、政府采购支出情况说明十二、国有资产占用情况说明</w:t>
      </w:r>
    </w:p>
    <w:p w14:paraId="650B09DB" w14:textId="77777777" w:rsidR="00213317" w:rsidRDefault="0082023F">
      <w:pPr>
        <w:pStyle w:val="a3"/>
        <w:tabs>
          <w:tab w:val="left" w:pos="2024"/>
        </w:tabs>
        <w:spacing w:line="409" w:lineRule="exact"/>
        <w:ind w:left="106"/>
        <w:rPr>
          <w:rFonts w:ascii="黑体" w:eastAsia="黑体"/>
        </w:rPr>
      </w:pPr>
      <w:r>
        <w:rPr>
          <w:rFonts w:ascii="黑体" w:eastAsia="黑体" w:hint="eastAsia"/>
        </w:rPr>
        <w:t>第四部分</w:t>
      </w:r>
      <w:r>
        <w:rPr>
          <w:rFonts w:ascii="黑体" w:eastAsia="黑体" w:hint="eastAsia"/>
        </w:rPr>
        <w:tab/>
      </w:r>
      <w:r>
        <w:rPr>
          <w:rFonts w:ascii="黑体" w:eastAsia="黑体" w:hint="eastAsia"/>
        </w:rPr>
        <w:t>名词解释</w:t>
      </w:r>
    </w:p>
    <w:p w14:paraId="738608F9" w14:textId="77777777" w:rsidR="00213317" w:rsidRDefault="00213317">
      <w:pPr>
        <w:spacing w:line="409" w:lineRule="exact"/>
        <w:rPr>
          <w:rFonts w:ascii="黑体" w:eastAsia="黑体"/>
        </w:rPr>
        <w:sectPr w:rsidR="00213317">
          <w:pgSz w:w="11910" w:h="16840"/>
          <w:pgMar w:top="1500" w:right="1520" w:bottom="1200" w:left="1480" w:header="0" w:footer="1002" w:gutter="0"/>
          <w:cols w:space="720"/>
        </w:sectPr>
      </w:pPr>
    </w:p>
    <w:p w14:paraId="7813204E" w14:textId="77777777" w:rsidR="00213317" w:rsidRDefault="00213317">
      <w:pPr>
        <w:pStyle w:val="a3"/>
        <w:rPr>
          <w:rFonts w:ascii="黑体"/>
          <w:sz w:val="20"/>
        </w:rPr>
      </w:pPr>
    </w:p>
    <w:p w14:paraId="10CB4740" w14:textId="77777777" w:rsidR="00213317" w:rsidRDefault="00213317">
      <w:pPr>
        <w:pStyle w:val="a3"/>
        <w:rPr>
          <w:rFonts w:ascii="黑体"/>
          <w:sz w:val="20"/>
        </w:rPr>
      </w:pPr>
    </w:p>
    <w:p w14:paraId="61791FEA" w14:textId="77777777" w:rsidR="00213317" w:rsidRDefault="00213317">
      <w:pPr>
        <w:pStyle w:val="a3"/>
        <w:rPr>
          <w:rFonts w:ascii="黑体"/>
          <w:sz w:val="20"/>
        </w:rPr>
      </w:pPr>
    </w:p>
    <w:p w14:paraId="7ECA40A6" w14:textId="77777777" w:rsidR="00213317" w:rsidRDefault="00213317">
      <w:pPr>
        <w:pStyle w:val="a3"/>
        <w:rPr>
          <w:rFonts w:ascii="黑体"/>
          <w:sz w:val="20"/>
        </w:rPr>
      </w:pPr>
    </w:p>
    <w:p w14:paraId="301F2F0B" w14:textId="77777777" w:rsidR="00213317" w:rsidRDefault="00213317">
      <w:pPr>
        <w:pStyle w:val="a3"/>
        <w:rPr>
          <w:rFonts w:ascii="黑体"/>
          <w:sz w:val="20"/>
        </w:rPr>
      </w:pPr>
    </w:p>
    <w:p w14:paraId="375C93E3" w14:textId="77777777" w:rsidR="00213317" w:rsidRDefault="00213317">
      <w:pPr>
        <w:pStyle w:val="a3"/>
        <w:rPr>
          <w:rFonts w:ascii="黑体"/>
          <w:sz w:val="20"/>
        </w:rPr>
      </w:pPr>
    </w:p>
    <w:p w14:paraId="75A22B9A" w14:textId="77777777" w:rsidR="00213317" w:rsidRDefault="00213317">
      <w:pPr>
        <w:pStyle w:val="a3"/>
        <w:rPr>
          <w:rFonts w:ascii="黑体"/>
          <w:sz w:val="20"/>
        </w:rPr>
      </w:pPr>
    </w:p>
    <w:p w14:paraId="696F9F5D" w14:textId="77777777" w:rsidR="00213317" w:rsidRDefault="00213317">
      <w:pPr>
        <w:pStyle w:val="a3"/>
        <w:rPr>
          <w:rFonts w:ascii="黑体"/>
          <w:sz w:val="20"/>
        </w:rPr>
      </w:pPr>
    </w:p>
    <w:p w14:paraId="7A41ACB1" w14:textId="77777777" w:rsidR="00213317" w:rsidRDefault="00213317">
      <w:pPr>
        <w:pStyle w:val="a3"/>
        <w:rPr>
          <w:rFonts w:ascii="黑体"/>
          <w:sz w:val="20"/>
        </w:rPr>
      </w:pPr>
    </w:p>
    <w:p w14:paraId="448AF072" w14:textId="77777777" w:rsidR="00213317" w:rsidRDefault="00213317">
      <w:pPr>
        <w:pStyle w:val="a3"/>
        <w:rPr>
          <w:rFonts w:ascii="黑体"/>
          <w:sz w:val="20"/>
        </w:rPr>
      </w:pPr>
    </w:p>
    <w:p w14:paraId="21371FDB" w14:textId="77777777" w:rsidR="00213317" w:rsidRDefault="00213317">
      <w:pPr>
        <w:pStyle w:val="a3"/>
        <w:rPr>
          <w:rFonts w:ascii="黑体"/>
          <w:sz w:val="20"/>
        </w:rPr>
      </w:pPr>
    </w:p>
    <w:p w14:paraId="5ACDD140" w14:textId="77777777" w:rsidR="00213317" w:rsidRDefault="00213317">
      <w:pPr>
        <w:pStyle w:val="a3"/>
        <w:rPr>
          <w:rFonts w:ascii="黑体"/>
          <w:sz w:val="20"/>
        </w:rPr>
      </w:pPr>
    </w:p>
    <w:p w14:paraId="24E16309" w14:textId="77777777" w:rsidR="00213317" w:rsidRDefault="00213317">
      <w:pPr>
        <w:pStyle w:val="a3"/>
        <w:rPr>
          <w:rFonts w:ascii="黑体"/>
          <w:sz w:val="20"/>
        </w:rPr>
      </w:pPr>
    </w:p>
    <w:p w14:paraId="75A1217D" w14:textId="77777777" w:rsidR="00213317" w:rsidRDefault="00213317">
      <w:pPr>
        <w:pStyle w:val="a3"/>
        <w:rPr>
          <w:rFonts w:ascii="黑体"/>
          <w:sz w:val="20"/>
        </w:rPr>
      </w:pPr>
    </w:p>
    <w:p w14:paraId="418EB4B7" w14:textId="77777777" w:rsidR="00213317" w:rsidRDefault="00213317">
      <w:pPr>
        <w:pStyle w:val="a3"/>
        <w:rPr>
          <w:rFonts w:ascii="黑体"/>
          <w:sz w:val="20"/>
        </w:rPr>
      </w:pPr>
    </w:p>
    <w:p w14:paraId="1AB7B782" w14:textId="77777777" w:rsidR="00213317" w:rsidRDefault="00213317">
      <w:pPr>
        <w:pStyle w:val="a3"/>
        <w:spacing w:before="6"/>
        <w:rPr>
          <w:rFonts w:ascii="黑体"/>
          <w:sz w:val="26"/>
        </w:rPr>
      </w:pPr>
    </w:p>
    <w:p w14:paraId="1507C6B4" w14:textId="77777777" w:rsidR="00213317" w:rsidRDefault="0082023F">
      <w:pPr>
        <w:pStyle w:val="1"/>
        <w:tabs>
          <w:tab w:val="left" w:pos="3272"/>
        </w:tabs>
        <w:ind w:left="872" w:right="0"/>
        <w:jc w:val="left"/>
      </w:pPr>
      <w:r>
        <w:t>第一部分</w:t>
      </w:r>
      <w:r>
        <w:tab/>
      </w:r>
      <w:r>
        <w:t>舞阳县城市管理局概况</w:t>
      </w:r>
    </w:p>
    <w:p w14:paraId="665E9E03" w14:textId="77777777" w:rsidR="00213317" w:rsidRDefault="00213317">
      <w:pPr>
        <w:sectPr w:rsidR="00213317">
          <w:footerReference w:type="default" r:id="rId9"/>
          <w:pgSz w:w="11910" w:h="16840"/>
          <w:pgMar w:top="1580" w:right="1520" w:bottom="920" w:left="1480" w:header="0" w:footer="731" w:gutter="0"/>
          <w:cols w:space="720"/>
        </w:sectPr>
      </w:pPr>
    </w:p>
    <w:p w14:paraId="56E0C2E3" w14:textId="77777777" w:rsidR="00213317" w:rsidRDefault="0082023F">
      <w:pPr>
        <w:pStyle w:val="a3"/>
        <w:spacing w:before="214" w:line="364" w:lineRule="auto"/>
        <w:ind w:left="320" w:right="279" w:firstLine="640"/>
        <w:rPr>
          <w:spacing w:val="-7"/>
        </w:rPr>
      </w:pPr>
      <w:r>
        <w:rPr>
          <w:rFonts w:hint="eastAsia"/>
          <w:spacing w:val="-7"/>
        </w:rPr>
        <w:lastRenderedPageBreak/>
        <w:t>一、部门职责</w:t>
      </w:r>
    </w:p>
    <w:p w14:paraId="07A16A97" w14:textId="77777777" w:rsidR="00213317" w:rsidRDefault="0082023F">
      <w:pPr>
        <w:pStyle w:val="a3"/>
        <w:spacing w:before="214" w:line="364" w:lineRule="auto"/>
        <w:ind w:left="320" w:right="279" w:firstLine="640"/>
        <w:rPr>
          <w:spacing w:val="-7"/>
        </w:rPr>
      </w:pPr>
      <w:r>
        <w:rPr>
          <w:rFonts w:hint="eastAsia"/>
          <w:spacing w:val="-7"/>
        </w:rPr>
        <w:t>舞阳县城市管理局主要承担以下职能：根据县机构改革领导小组《关于印发</w:t>
      </w:r>
      <w:r>
        <w:rPr>
          <w:rFonts w:hint="eastAsia"/>
          <w:spacing w:val="-7"/>
        </w:rPr>
        <w:t>&lt;</w:t>
      </w:r>
      <w:r>
        <w:rPr>
          <w:rFonts w:hint="eastAsia"/>
          <w:spacing w:val="-7"/>
        </w:rPr>
        <w:t>舞阳县机构改革实施方案</w:t>
      </w:r>
      <w:r>
        <w:rPr>
          <w:rFonts w:hint="eastAsia"/>
          <w:spacing w:val="-7"/>
        </w:rPr>
        <w:t>&gt;</w:t>
      </w:r>
      <w:r>
        <w:rPr>
          <w:rFonts w:hint="eastAsia"/>
          <w:spacing w:val="-7"/>
        </w:rPr>
        <w:t>》</w:t>
      </w:r>
      <w:proofErr w:type="gramStart"/>
      <w:r>
        <w:rPr>
          <w:rFonts w:hint="eastAsia"/>
          <w:spacing w:val="-7"/>
        </w:rPr>
        <w:t>舞改革字</w:t>
      </w:r>
      <w:proofErr w:type="gramEnd"/>
      <w:r>
        <w:rPr>
          <w:rFonts w:hint="eastAsia"/>
          <w:spacing w:val="-7"/>
        </w:rPr>
        <w:t xml:space="preserve">[2019]2 </w:t>
      </w:r>
      <w:r>
        <w:rPr>
          <w:rFonts w:hint="eastAsia"/>
          <w:spacing w:val="-7"/>
        </w:rPr>
        <w:t>号文件精神，将分散在住建等有关部门行使的市政公用设施运行管理、市容环境卫生管理、园林绿化管理等方面的全部工作；县政府依法确定的，与城市管理密切相关、需要纳入统一管理的公共空间秩序管理、违法建设治理、环境保护管理、交通管理、应急管理等方面城市管理职能，负责全县城乡规划建设领域违法违规行为的执法监察和重大</w:t>
      </w:r>
      <w:r>
        <w:rPr>
          <w:rFonts w:hint="eastAsia"/>
          <w:spacing w:val="-7"/>
        </w:rPr>
        <w:t xml:space="preserve"> </w:t>
      </w:r>
      <w:r>
        <w:rPr>
          <w:rFonts w:hint="eastAsia"/>
          <w:spacing w:val="-7"/>
        </w:rPr>
        <w:t>案件的查处。</w:t>
      </w:r>
    </w:p>
    <w:p w14:paraId="5682DA74" w14:textId="77777777" w:rsidR="00213317" w:rsidRDefault="0082023F">
      <w:pPr>
        <w:pStyle w:val="a3"/>
        <w:spacing w:before="8"/>
        <w:ind w:left="961"/>
        <w:rPr>
          <w:rFonts w:ascii="黑体" w:eastAsia="黑体"/>
        </w:rPr>
      </w:pPr>
      <w:r>
        <w:rPr>
          <w:rFonts w:ascii="黑体" w:eastAsia="黑体" w:hint="eastAsia"/>
        </w:rPr>
        <w:t>二、机构设置</w:t>
      </w:r>
    </w:p>
    <w:p w14:paraId="7503656F" w14:textId="77777777" w:rsidR="00213317" w:rsidRDefault="0082023F">
      <w:pPr>
        <w:pStyle w:val="a3"/>
        <w:spacing w:before="214" w:line="364" w:lineRule="auto"/>
        <w:ind w:left="320" w:right="279" w:firstLine="640"/>
      </w:pPr>
      <w:r>
        <w:rPr>
          <w:spacing w:val="-7"/>
        </w:rPr>
        <w:t>舞阳县城市管理局内设股室</w:t>
      </w:r>
      <w:r>
        <w:rPr>
          <w:spacing w:val="-7"/>
        </w:rPr>
        <w:t xml:space="preserve"> </w:t>
      </w:r>
      <w:r>
        <w:t>4</w:t>
      </w:r>
      <w:r>
        <w:rPr>
          <w:spacing w:val="-13"/>
        </w:rPr>
        <w:t xml:space="preserve"> </w:t>
      </w:r>
      <w:proofErr w:type="gramStart"/>
      <w:r>
        <w:rPr>
          <w:spacing w:val="-13"/>
        </w:rPr>
        <w:t>个</w:t>
      </w:r>
      <w:proofErr w:type="gramEnd"/>
      <w:r>
        <w:rPr>
          <w:spacing w:val="-13"/>
        </w:rPr>
        <w:t>，包括：办公室、党建</w:t>
      </w:r>
      <w:r>
        <w:t>人事室、政</w:t>
      </w:r>
      <w:r>
        <w:t>策法规室、公用事业室。</w:t>
      </w:r>
    </w:p>
    <w:p w14:paraId="1E57569A" w14:textId="77777777" w:rsidR="00213317" w:rsidRDefault="0082023F">
      <w:pPr>
        <w:pStyle w:val="a3"/>
        <w:spacing w:before="2" w:line="364" w:lineRule="auto"/>
        <w:ind w:left="320" w:right="270" w:firstLine="640"/>
      </w:pPr>
      <w:r>
        <w:t>从决算单位构成看，舞阳县城市管理局部门决算包括：</w:t>
      </w:r>
      <w:r>
        <w:t xml:space="preserve"> </w:t>
      </w:r>
      <w:r>
        <w:t>本级决算</w:t>
      </w:r>
      <w:r>
        <w:rPr>
          <w:rFonts w:hint="eastAsia"/>
        </w:rPr>
        <w:t>及汇总</w:t>
      </w:r>
      <w:r>
        <w:t>所属单位决算。</w:t>
      </w:r>
    </w:p>
    <w:p w14:paraId="17A20E6A" w14:textId="77777777" w:rsidR="00213317" w:rsidRDefault="0082023F">
      <w:pPr>
        <w:pStyle w:val="a3"/>
        <w:spacing w:before="2"/>
        <w:ind w:left="961"/>
      </w:pPr>
      <w:r>
        <w:rPr>
          <w:spacing w:val="-1"/>
        </w:rPr>
        <w:t>纳入本部门</w:t>
      </w:r>
      <w:r>
        <w:rPr>
          <w:spacing w:val="-1"/>
        </w:rPr>
        <w:t xml:space="preserve"> </w:t>
      </w:r>
      <w:r>
        <w:t>2019</w:t>
      </w:r>
      <w:r>
        <w:rPr>
          <w:spacing w:val="-8"/>
        </w:rPr>
        <w:t xml:space="preserve"> </w:t>
      </w:r>
      <w:r>
        <w:rPr>
          <w:spacing w:val="-8"/>
        </w:rPr>
        <w:t>年度部门决算编制范围的单位共</w:t>
      </w:r>
      <w:r>
        <w:t>8</w:t>
      </w:r>
      <w:r>
        <w:rPr>
          <w:spacing w:val="-38"/>
        </w:rPr>
        <w:t xml:space="preserve"> </w:t>
      </w:r>
      <w:proofErr w:type="gramStart"/>
      <w:r>
        <w:rPr>
          <w:spacing w:val="-38"/>
        </w:rPr>
        <w:t>个</w:t>
      </w:r>
      <w:proofErr w:type="gramEnd"/>
      <w:r>
        <w:rPr>
          <w:spacing w:val="-38"/>
        </w:rPr>
        <w:t>，</w:t>
      </w:r>
    </w:p>
    <w:p w14:paraId="3F0FC263" w14:textId="77777777" w:rsidR="00213317" w:rsidRDefault="0082023F">
      <w:pPr>
        <w:pStyle w:val="a3"/>
        <w:spacing w:before="214"/>
        <w:ind w:left="222" w:right="3687"/>
        <w:jc w:val="center"/>
      </w:pPr>
      <w:r>
        <w:t>其中二级预算单位</w:t>
      </w:r>
      <w:r>
        <w:t xml:space="preserve"> 7 </w:t>
      </w:r>
      <w:proofErr w:type="gramStart"/>
      <w:r>
        <w:t>个</w:t>
      </w:r>
      <w:proofErr w:type="gramEnd"/>
      <w:r>
        <w:t>，具体是：</w:t>
      </w:r>
    </w:p>
    <w:p w14:paraId="5AA12D8D" w14:textId="77777777" w:rsidR="00213317" w:rsidRDefault="0082023F">
      <w:pPr>
        <w:pStyle w:val="a5"/>
        <w:numPr>
          <w:ilvl w:val="0"/>
          <w:numId w:val="1"/>
        </w:numPr>
        <w:tabs>
          <w:tab w:val="left" w:pos="1283"/>
        </w:tabs>
        <w:spacing w:before="214"/>
        <w:rPr>
          <w:sz w:val="32"/>
        </w:rPr>
      </w:pPr>
      <w:r>
        <w:rPr>
          <w:sz w:val="32"/>
        </w:rPr>
        <w:t>舞阳县城市管理局本级</w:t>
      </w:r>
    </w:p>
    <w:p w14:paraId="745D4F0A" w14:textId="77777777" w:rsidR="00213317" w:rsidRDefault="0082023F">
      <w:pPr>
        <w:pStyle w:val="a5"/>
        <w:numPr>
          <w:ilvl w:val="0"/>
          <w:numId w:val="1"/>
        </w:numPr>
        <w:tabs>
          <w:tab w:val="left" w:pos="1283"/>
        </w:tabs>
        <w:spacing w:before="214"/>
        <w:rPr>
          <w:sz w:val="32"/>
        </w:rPr>
      </w:pPr>
      <w:r>
        <w:rPr>
          <w:sz w:val="32"/>
        </w:rPr>
        <w:t>舞阳县城市管理监察执法大队</w:t>
      </w:r>
    </w:p>
    <w:p w14:paraId="3AAE2426" w14:textId="77777777" w:rsidR="00213317" w:rsidRDefault="0082023F">
      <w:pPr>
        <w:pStyle w:val="a5"/>
        <w:numPr>
          <w:ilvl w:val="0"/>
          <w:numId w:val="1"/>
        </w:numPr>
        <w:tabs>
          <w:tab w:val="left" w:pos="1283"/>
        </w:tabs>
        <w:spacing w:before="214"/>
        <w:rPr>
          <w:sz w:val="32"/>
        </w:rPr>
      </w:pPr>
      <w:r>
        <w:rPr>
          <w:w w:val="95"/>
          <w:sz w:val="32"/>
        </w:rPr>
        <w:t>舞阳县市政公用服务中心</w:t>
      </w:r>
    </w:p>
    <w:p w14:paraId="45ADA6D6" w14:textId="77777777" w:rsidR="00213317" w:rsidRDefault="0082023F">
      <w:pPr>
        <w:pStyle w:val="a5"/>
        <w:numPr>
          <w:ilvl w:val="0"/>
          <w:numId w:val="1"/>
        </w:numPr>
        <w:tabs>
          <w:tab w:val="left" w:pos="1283"/>
        </w:tabs>
        <w:spacing w:before="214"/>
        <w:rPr>
          <w:sz w:val="32"/>
        </w:rPr>
      </w:pPr>
      <w:r>
        <w:rPr>
          <w:w w:val="95"/>
          <w:sz w:val="32"/>
        </w:rPr>
        <w:t>舞阳县园林绿化服务中心</w:t>
      </w:r>
    </w:p>
    <w:p w14:paraId="31E64233" w14:textId="77777777" w:rsidR="00213317" w:rsidRDefault="0082023F">
      <w:pPr>
        <w:pStyle w:val="a5"/>
        <w:numPr>
          <w:ilvl w:val="0"/>
          <w:numId w:val="1"/>
        </w:numPr>
        <w:tabs>
          <w:tab w:val="left" w:pos="1283"/>
        </w:tabs>
        <w:spacing w:before="214"/>
        <w:rPr>
          <w:sz w:val="32"/>
        </w:rPr>
      </w:pPr>
      <w:r>
        <w:rPr>
          <w:w w:val="95"/>
          <w:sz w:val="32"/>
        </w:rPr>
        <w:t>舞阳县环境卫生服务中心</w:t>
      </w:r>
    </w:p>
    <w:p w14:paraId="69866BED" w14:textId="77777777" w:rsidR="00213317" w:rsidRDefault="00213317">
      <w:pPr>
        <w:rPr>
          <w:sz w:val="32"/>
        </w:rPr>
        <w:sectPr w:rsidR="00213317">
          <w:pgSz w:w="11910" w:h="16840"/>
          <w:pgMar w:top="1500" w:right="1520" w:bottom="920" w:left="1480" w:header="0" w:footer="731" w:gutter="0"/>
          <w:cols w:space="720"/>
        </w:sectPr>
      </w:pPr>
    </w:p>
    <w:p w14:paraId="64E75549" w14:textId="77777777" w:rsidR="00213317" w:rsidRDefault="0082023F">
      <w:pPr>
        <w:pStyle w:val="a5"/>
        <w:numPr>
          <w:ilvl w:val="0"/>
          <w:numId w:val="1"/>
        </w:numPr>
        <w:tabs>
          <w:tab w:val="left" w:pos="1283"/>
        </w:tabs>
        <w:spacing w:before="29"/>
        <w:rPr>
          <w:sz w:val="32"/>
        </w:rPr>
      </w:pPr>
      <w:r>
        <w:rPr>
          <w:sz w:val="32"/>
        </w:rPr>
        <w:lastRenderedPageBreak/>
        <w:t>舞阳县西城森林公园养护中心</w:t>
      </w:r>
    </w:p>
    <w:p w14:paraId="19BFCAD5" w14:textId="77777777" w:rsidR="00213317" w:rsidRDefault="0082023F">
      <w:pPr>
        <w:pStyle w:val="a5"/>
        <w:numPr>
          <w:ilvl w:val="0"/>
          <w:numId w:val="1"/>
        </w:numPr>
        <w:tabs>
          <w:tab w:val="left" w:pos="1283"/>
        </w:tabs>
        <w:spacing w:before="214"/>
        <w:rPr>
          <w:sz w:val="32"/>
        </w:rPr>
      </w:pPr>
      <w:r>
        <w:rPr>
          <w:sz w:val="32"/>
        </w:rPr>
        <w:t>舞阳县城市污水和生活垃圾处理费征收服务中心</w:t>
      </w:r>
    </w:p>
    <w:p w14:paraId="6DD503C6" w14:textId="77777777" w:rsidR="00213317" w:rsidRDefault="0082023F">
      <w:pPr>
        <w:pStyle w:val="a5"/>
        <w:numPr>
          <w:ilvl w:val="0"/>
          <w:numId w:val="1"/>
        </w:numPr>
        <w:tabs>
          <w:tab w:val="left" w:pos="1283"/>
        </w:tabs>
        <w:spacing w:before="214"/>
        <w:rPr>
          <w:sz w:val="32"/>
        </w:rPr>
      </w:pPr>
      <w:r>
        <w:rPr>
          <w:sz w:val="32"/>
        </w:rPr>
        <w:t>舞阳县城市污水净化中心</w:t>
      </w:r>
    </w:p>
    <w:p w14:paraId="1FFEBE30" w14:textId="77777777" w:rsidR="00213317" w:rsidRDefault="00213317">
      <w:pPr>
        <w:rPr>
          <w:sz w:val="32"/>
        </w:rPr>
        <w:sectPr w:rsidR="00213317">
          <w:pgSz w:w="11910" w:h="16840"/>
          <w:pgMar w:top="1500" w:right="1520" w:bottom="920" w:left="1480" w:header="0" w:footer="731" w:gutter="0"/>
          <w:cols w:space="720"/>
        </w:sectPr>
      </w:pPr>
    </w:p>
    <w:p w14:paraId="0AD309A3" w14:textId="77777777" w:rsidR="00213317" w:rsidRDefault="00213317">
      <w:pPr>
        <w:pStyle w:val="a3"/>
        <w:rPr>
          <w:sz w:val="20"/>
        </w:rPr>
      </w:pPr>
    </w:p>
    <w:p w14:paraId="5D256FA8" w14:textId="77777777" w:rsidR="00213317" w:rsidRDefault="00213317">
      <w:pPr>
        <w:pStyle w:val="a3"/>
        <w:rPr>
          <w:sz w:val="20"/>
        </w:rPr>
      </w:pPr>
    </w:p>
    <w:p w14:paraId="003957C7" w14:textId="77777777" w:rsidR="00213317" w:rsidRDefault="00213317">
      <w:pPr>
        <w:pStyle w:val="a3"/>
        <w:rPr>
          <w:sz w:val="20"/>
        </w:rPr>
      </w:pPr>
    </w:p>
    <w:p w14:paraId="32E9154E" w14:textId="77777777" w:rsidR="00213317" w:rsidRDefault="00213317">
      <w:pPr>
        <w:pStyle w:val="a3"/>
        <w:rPr>
          <w:sz w:val="20"/>
        </w:rPr>
      </w:pPr>
    </w:p>
    <w:p w14:paraId="32E32B07" w14:textId="77777777" w:rsidR="00213317" w:rsidRDefault="00213317">
      <w:pPr>
        <w:pStyle w:val="a3"/>
        <w:rPr>
          <w:sz w:val="20"/>
        </w:rPr>
      </w:pPr>
    </w:p>
    <w:p w14:paraId="4FF67DAA" w14:textId="77777777" w:rsidR="00213317" w:rsidRDefault="00213317">
      <w:pPr>
        <w:pStyle w:val="a3"/>
        <w:rPr>
          <w:sz w:val="20"/>
        </w:rPr>
      </w:pPr>
    </w:p>
    <w:p w14:paraId="3E3FBF98" w14:textId="77777777" w:rsidR="00213317" w:rsidRDefault="00213317">
      <w:pPr>
        <w:pStyle w:val="a3"/>
        <w:rPr>
          <w:sz w:val="20"/>
        </w:rPr>
      </w:pPr>
    </w:p>
    <w:p w14:paraId="2EA60615" w14:textId="77777777" w:rsidR="00213317" w:rsidRDefault="00213317">
      <w:pPr>
        <w:pStyle w:val="a3"/>
        <w:rPr>
          <w:sz w:val="20"/>
        </w:rPr>
      </w:pPr>
    </w:p>
    <w:p w14:paraId="324421A1" w14:textId="77777777" w:rsidR="00213317" w:rsidRDefault="00213317">
      <w:pPr>
        <w:pStyle w:val="a3"/>
        <w:rPr>
          <w:sz w:val="20"/>
        </w:rPr>
      </w:pPr>
    </w:p>
    <w:p w14:paraId="7ACAFAB2" w14:textId="77777777" w:rsidR="00213317" w:rsidRDefault="00213317">
      <w:pPr>
        <w:pStyle w:val="a3"/>
        <w:rPr>
          <w:sz w:val="20"/>
        </w:rPr>
      </w:pPr>
    </w:p>
    <w:p w14:paraId="58007D5E" w14:textId="77777777" w:rsidR="00213317" w:rsidRDefault="00213317">
      <w:pPr>
        <w:pStyle w:val="a3"/>
        <w:rPr>
          <w:sz w:val="20"/>
        </w:rPr>
      </w:pPr>
    </w:p>
    <w:p w14:paraId="25D65EFC" w14:textId="77777777" w:rsidR="00213317" w:rsidRDefault="00213317">
      <w:pPr>
        <w:pStyle w:val="a3"/>
        <w:rPr>
          <w:sz w:val="20"/>
        </w:rPr>
      </w:pPr>
    </w:p>
    <w:p w14:paraId="2C06A93D" w14:textId="77777777" w:rsidR="00213317" w:rsidRDefault="00213317">
      <w:pPr>
        <w:pStyle w:val="a3"/>
        <w:rPr>
          <w:sz w:val="20"/>
        </w:rPr>
      </w:pPr>
    </w:p>
    <w:p w14:paraId="16974BC6" w14:textId="77777777" w:rsidR="00213317" w:rsidRDefault="00213317">
      <w:pPr>
        <w:pStyle w:val="a3"/>
        <w:rPr>
          <w:sz w:val="20"/>
        </w:rPr>
      </w:pPr>
    </w:p>
    <w:p w14:paraId="4542B0C3" w14:textId="77777777" w:rsidR="00213317" w:rsidRDefault="00213317">
      <w:pPr>
        <w:pStyle w:val="a3"/>
        <w:rPr>
          <w:sz w:val="20"/>
        </w:rPr>
      </w:pPr>
    </w:p>
    <w:p w14:paraId="2A840DC5" w14:textId="77777777" w:rsidR="00213317" w:rsidRDefault="00213317">
      <w:pPr>
        <w:pStyle w:val="a3"/>
        <w:spacing w:before="6"/>
        <w:rPr>
          <w:sz w:val="26"/>
        </w:rPr>
      </w:pPr>
    </w:p>
    <w:p w14:paraId="27110BBF" w14:textId="77777777" w:rsidR="00213317" w:rsidRDefault="0082023F">
      <w:pPr>
        <w:pStyle w:val="1"/>
        <w:ind w:left="222" w:right="183"/>
      </w:pPr>
      <w:r>
        <w:t>第二部分</w:t>
      </w:r>
      <w:r>
        <w:t xml:space="preserve"> 2019 </w:t>
      </w:r>
      <w:r>
        <w:t>年度部门决算表</w:t>
      </w:r>
    </w:p>
    <w:p w14:paraId="53FC554F" w14:textId="77777777" w:rsidR="00213317" w:rsidRDefault="00213317">
      <w:pPr>
        <w:sectPr w:rsidR="00213317">
          <w:pgSz w:w="11910" w:h="16840"/>
          <w:pgMar w:top="1580" w:right="1520" w:bottom="920" w:left="1480" w:header="0" w:footer="731" w:gutter="0"/>
          <w:cols w:space="720"/>
        </w:sectPr>
      </w:pPr>
    </w:p>
    <w:p w14:paraId="12619703" w14:textId="77777777" w:rsidR="00213317" w:rsidRDefault="00213317">
      <w:pPr>
        <w:pStyle w:val="a3"/>
        <w:spacing w:before="3"/>
        <w:rPr>
          <w:rFonts w:ascii="黑体"/>
          <w:sz w:val="29"/>
        </w:rPr>
      </w:pPr>
    </w:p>
    <w:p w14:paraId="44EB035D" w14:textId="77777777" w:rsidR="00213317" w:rsidRDefault="0082023F">
      <w:pPr>
        <w:spacing w:before="58"/>
        <w:ind w:right="241"/>
        <w:jc w:val="center"/>
        <w:rPr>
          <w:rFonts w:ascii="黑体" w:eastAsia="黑体"/>
          <w:sz w:val="30"/>
        </w:rPr>
      </w:pPr>
      <w:r>
        <w:rPr>
          <w:rFonts w:ascii="黑体" w:eastAsia="黑体" w:hint="eastAsia"/>
          <w:sz w:val="30"/>
        </w:rPr>
        <w:t>收入支出决算总表</w:t>
      </w:r>
    </w:p>
    <w:p w14:paraId="06ECE63F" w14:textId="77777777" w:rsidR="00213317" w:rsidRDefault="00213317">
      <w:pPr>
        <w:pStyle w:val="a3"/>
        <w:spacing w:before="11"/>
        <w:rPr>
          <w:rFonts w:ascii="黑体"/>
          <w:sz w:val="12"/>
        </w:rPr>
      </w:pPr>
    </w:p>
    <w:tbl>
      <w:tblPr>
        <w:tblW w:w="0" w:type="auto"/>
        <w:tblInd w:w="178" w:type="dxa"/>
        <w:tblLayout w:type="fixed"/>
        <w:tblCellMar>
          <w:left w:w="0" w:type="dxa"/>
          <w:right w:w="0" w:type="dxa"/>
        </w:tblCellMar>
        <w:tblLook w:val="04A0" w:firstRow="1" w:lastRow="0" w:firstColumn="1" w:lastColumn="0" w:noHBand="0" w:noVBand="1"/>
      </w:tblPr>
      <w:tblGrid>
        <w:gridCol w:w="3633"/>
        <w:gridCol w:w="1517"/>
        <w:gridCol w:w="1661"/>
        <w:gridCol w:w="2594"/>
        <w:gridCol w:w="2646"/>
        <w:gridCol w:w="558"/>
        <w:gridCol w:w="1985"/>
      </w:tblGrid>
      <w:tr w:rsidR="00213317" w14:paraId="2FA8C5C7" w14:textId="77777777">
        <w:trPr>
          <w:trHeight w:val="266"/>
        </w:trPr>
        <w:tc>
          <w:tcPr>
            <w:tcW w:w="3633" w:type="dxa"/>
          </w:tcPr>
          <w:p w14:paraId="4949C219" w14:textId="77777777" w:rsidR="00213317" w:rsidRDefault="0082023F">
            <w:pPr>
              <w:pStyle w:val="TableParagraph"/>
              <w:spacing w:before="0" w:line="246" w:lineRule="exact"/>
              <w:ind w:left="50"/>
              <w:jc w:val="left"/>
            </w:pPr>
            <w:r>
              <w:t xml:space="preserve"> </w:t>
            </w:r>
            <w:r>
              <w:t xml:space="preserve"> </w:t>
            </w:r>
            <w:r>
              <w:t xml:space="preserve"> </w:t>
            </w:r>
          </w:p>
        </w:tc>
        <w:tc>
          <w:tcPr>
            <w:tcW w:w="1517" w:type="dxa"/>
          </w:tcPr>
          <w:p w14:paraId="2DA8104D" w14:textId="77777777" w:rsidR="00213317" w:rsidRDefault="0082023F">
            <w:pPr>
              <w:pStyle w:val="TableParagraph"/>
              <w:spacing w:before="0" w:line="226" w:lineRule="exact"/>
              <w:ind w:right="192"/>
              <w:rPr>
                <w:sz w:val="18"/>
              </w:rPr>
            </w:pPr>
            <w:r>
              <w:rPr>
                <w:sz w:val="18"/>
              </w:rPr>
              <w:t xml:space="preserve">   </w:t>
            </w:r>
          </w:p>
        </w:tc>
        <w:tc>
          <w:tcPr>
            <w:tcW w:w="1661" w:type="dxa"/>
          </w:tcPr>
          <w:p w14:paraId="23861DEF" w14:textId="77777777" w:rsidR="00213317" w:rsidRDefault="0082023F">
            <w:pPr>
              <w:pStyle w:val="TableParagraph"/>
              <w:spacing w:before="0" w:line="226" w:lineRule="exact"/>
              <w:ind w:left="193"/>
              <w:jc w:val="left"/>
              <w:rPr>
                <w:sz w:val="18"/>
              </w:rPr>
            </w:pPr>
            <w:r>
              <w:rPr>
                <w:sz w:val="18"/>
              </w:rPr>
              <w:t xml:space="preserve">   </w:t>
            </w:r>
          </w:p>
        </w:tc>
        <w:tc>
          <w:tcPr>
            <w:tcW w:w="2594" w:type="dxa"/>
          </w:tcPr>
          <w:p w14:paraId="6B3729FF" w14:textId="77777777" w:rsidR="00213317" w:rsidRDefault="0082023F">
            <w:pPr>
              <w:pStyle w:val="TableParagraph"/>
              <w:spacing w:before="0" w:line="226" w:lineRule="exact"/>
              <w:ind w:left="140"/>
              <w:jc w:val="left"/>
              <w:rPr>
                <w:sz w:val="18"/>
              </w:rPr>
            </w:pPr>
            <w:r>
              <w:rPr>
                <w:sz w:val="18"/>
              </w:rPr>
              <w:t xml:space="preserve">   </w:t>
            </w:r>
          </w:p>
        </w:tc>
        <w:tc>
          <w:tcPr>
            <w:tcW w:w="2646" w:type="dxa"/>
          </w:tcPr>
          <w:p w14:paraId="3E53031D" w14:textId="77777777" w:rsidR="00213317" w:rsidRDefault="0082023F">
            <w:pPr>
              <w:pStyle w:val="TableParagraph"/>
              <w:spacing w:before="0" w:line="226" w:lineRule="exact"/>
              <w:ind w:right="196"/>
              <w:rPr>
                <w:sz w:val="18"/>
              </w:rPr>
            </w:pPr>
            <w:r>
              <w:rPr>
                <w:sz w:val="18"/>
              </w:rPr>
              <w:t xml:space="preserve">   </w:t>
            </w:r>
          </w:p>
        </w:tc>
        <w:tc>
          <w:tcPr>
            <w:tcW w:w="558" w:type="dxa"/>
          </w:tcPr>
          <w:p w14:paraId="11AB4388" w14:textId="77777777" w:rsidR="00213317" w:rsidRDefault="0082023F">
            <w:pPr>
              <w:pStyle w:val="TableParagraph"/>
              <w:spacing w:before="15"/>
              <w:ind w:right="94"/>
              <w:jc w:val="center"/>
              <w:rPr>
                <w:sz w:val="16"/>
              </w:rPr>
            </w:pPr>
            <w:r>
              <w:rPr>
                <w:sz w:val="16"/>
              </w:rPr>
              <w:t xml:space="preserve"> </w:t>
            </w:r>
          </w:p>
        </w:tc>
        <w:tc>
          <w:tcPr>
            <w:tcW w:w="1985" w:type="dxa"/>
          </w:tcPr>
          <w:p w14:paraId="724A83A2" w14:textId="77777777" w:rsidR="00213317" w:rsidRDefault="00213317">
            <w:pPr>
              <w:pStyle w:val="TableParagraph"/>
              <w:spacing w:before="0"/>
              <w:jc w:val="left"/>
              <w:rPr>
                <w:rFonts w:ascii="Times New Roman"/>
                <w:sz w:val="18"/>
              </w:rPr>
            </w:pPr>
          </w:p>
        </w:tc>
      </w:tr>
      <w:tr w:rsidR="00213317" w14:paraId="4DC19778" w14:textId="77777777">
        <w:trPr>
          <w:trHeight w:val="307"/>
        </w:trPr>
        <w:tc>
          <w:tcPr>
            <w:tcW w:w="3633" w:type="dxa"/>
          </w:tcPr>
          <w:p w14:paraId="78B83ABB" w14:textId="77777777" w:rsidR="00213317" w:rsidRDefault="0082023F">
            <w:pPr>
              <w:pStyle w:val="TableParagraph"/>
              <w:spacing w:before="61"/>
              <w:ind w:left="50"/>
              <w:jc w:val="left"/>
              <w:rPr>
                <w:sz w:val="16"/>
              </w:rPr>
            </w:pPr>
            <w:r>
              <w:rPr>
                <w:sz w:val="16"/>
              </w:rPr>
              <w:t xml:space="preserve"> </w:t>
            </w:r>
          </w:p>
        </w:tc>
        <w:tc>
          <w:tcPr>
            <w:tcW w:w="1517" w:type="dxa"/>
          </w:tcPr>
          <w:p w14:paraId="4EB21729" w14:textId="77777777" w:rsidR="00213317" w:rsidRDefault="0082023F">
            <w:pPr>
              <w:pStyle w:val="TableParagraph"/>
              <w:spacing w:before="41"/>
              <w:ind w:right="192"/>
              <w:rPr>
                <w:sz w:val="18"/>
              </w:rPr>
            </w:pPr>
            <w:r>
              <w:rPr>
                <w:sz w:val="18"/>
              </w:rPr>
              <w:t xml:space="preserve">   </w:t>
            </w:r>
          </w:p>
        </w:tc>
        <w:tc>
          <w:tcPr>
            <w:tcW w:w="1661" w:type="dxa"/>
          </w:tcPr>
          <w:p w14:paraId="212F6A38" w14:textId="77777777" w:rsidR="00213317" w:rsidRDefault="0082023F">
            <w:pPr>
              <w:pStyle w:val="TableParagraph"/>
              <w:spacing w:before="41"/>
              <w:ind w:left="193"/>
              <w:jc w:val="left"/>
              <w:rPr>
                <w:sz w:val="18"/>
              </w:rPr>
            </w:pPr>
            <w:r>
              <w:rPr>
                <w:sz w:val="18"/>
              </w:rPr>
              <w:t xml:space="preserve">   </w:t>
            </w:r>
          </w:p>
        </w:tc>
        <w:tc>
          <w:tcPr>
            <w:tcW w:w="2594" w:type="dxa"/>
          </w:tcPr>
          <w:p w14:paraId="330AB685" w14:textId="77777777" w:rsidR="00213317" w:rsidRDefault="0082023F">
            <w:pPr>
              <w:pStyle w:val="TableParagraph"/>
              <w:spacing w:before="41"/>
              <w:ind w:left="140"/>
              <w:jc w:val="left"/>
              <w:rPr>
                <w:sz w:val="18"/>
              </w:rPr>
            </w:pPr>
            <w:r>
              <w:rPr>
                <w:sz w:val="18"/>
              </w:rPr>
              <w:t xml:space="preserve">   </w:t>
            </w:r>
          </w:p>
        </w:tc>
        <w:tc>
          <w:tcPr>
            <w:tcW w:w="2646" w:type="dxa"/>
          </w:tcPr>
          <w:p w14:paraId="3D08CD6E" w14:textId="77777777" w:rsidR="00213317" w:rsidRDefault="0082023F">
            <w:pPr>
              <w:pStyle w:val="TableParagraph"/>
              <w:spacing w:before="41"/>
              <w:ind w:right="196"/>
              <w:rPr>
                <w:sz w:val="18"/>
              </w:rPr>
            </w:pPr>
            <w:r>
              <w:rPr>
                <w:sz w:val="18"/>
              </w:rPr>
              <w:t xml:space="preserve">   </w:t>
            </w:r>
          </w:p>
        </w:tc>
        <w:tc>
          <w:tcPr>
            <w:tcW w:w="558" w:type="dxa"/>
          </w:tcPr>
          <w:p w14:paraId="15BDC8E2" w14:textId="77777777" w:rsidR="00213317" w:rsidRDefault="00213317">
            <w:pPr>
              <w:pStyle w:val="TableParagraph"/>
              <w:spacing w:before="0"/>
              <w:jc w:val="left"/>
              <w:rPr>
                <w:rFonts w:ascii="Times New Roman"/>
                <w:sz w:val="20"/>
              </w:rPr>
            </w:pPr>
          </w:p>
        </w:tc>
        <w:tc>
          <w:tcPr>
            <w:tcW w:w="1985" w:type="dxa"/>
          </w:tcPr>
          <w:p w14:paraId="2CD04A5D" w14:textId="77777777" w:rsidR="00213317" w:rsidRDefault="0082023F">
            <w:pPr>
              <w:pStyle w:val="TableParagraph"/>
              <w:spacing w:before="15" w:line="272" w:lineRule="exact"/>
              <w:ind w:right="53"/>
            </w:pPr>
            <w:r>
              <w:t>公开</w:t>
            </w:r>
            <w:r>
              <w:t xml:space="preserve"> 01 </w:t>
            </w:r>
            <w:r>
              <w:t>表</w:t>
            </w:r>
            <w:r>
              <w:t xml:space="preserve"> </w:t>
            </w:r>
          </w:p>
        </w:tc>
      </w:tr>
      <w:tr w:rsidR="00213317" w14:paraId="2EA93C82" w14:textId="77777777">
        <w:trPr>
          <w:trHeight w:val="280"/>
        </w:trPr>
        <w:tc>
          <w:tcPr>
            <w:tcW w:w="3633" w:type="dxa"/>
          </w:tcPr>
          <w:p w14:paraId="16DCAD97" w14:textId="77777777" w:rsidR="00213317" w:rsidRDefault="0082023F">
            <w:pPr>
              <w:pStyle w:val="TableParagraph"/>
              <w:spacing w:before="20" w:line="241" w:lineRule="exact"/>
              <w:ind w:left="50"/>
              <w:jc w:val="left"/>
            </w:pPr>
            <w:r>
              <w:t>部门：舞阳县城市管理局</w:t>
            </w:r>
            <w:r>
              <w:t xml:space="preserve"> </w:t>
            </w:r>
          </w:p>
        </w:tc>
        <w:tc>
          <w:tcPr>
            <w:tcW w:w="1517" w:type="dxa"/>
          </w:tcPr>
          <w:p w14:paraId="2AFC28E9" w14:textId="77777777" w:rsidR="00213317" w:rsidRDefault="0082023F">
            <w:pPr>
              <w:pStyle w:val="TableParagraph"/>
              <w:spacing w:before="45" w:line="215" w:lineRule="exact"/>
              <w:ind w:right="192"/>
              <w:rPr>
                <w:sz w:val="18"/>
              </w:rPr>
            </w:pPr>
            <w:r>
              <w:rPr>
                <w:sz w:val="18"/>
              </w:rPr>
              <w:t xml:space="preserve">   </w:t>
            </w:r>
          </w:p>
        </w:tc>
        <w:tc>
          <w:tcPr>
            <w:tcW w:w="1661" w:type="dxa"/>
          </w:tcPr>
          <w:p w14:paraId="26BA4F2F" w14:textId="77777777" w:rsidR="00213317" w:rsidRDefault="0082023F">
            <w:pPr>
              <w:pStyle w:val="TableParagraph"/>
              <w:spacing w:before="7" w:line="254" w:lineRule="exact"/>
              <w:ind w:left="377"/>
              <w:jc w:val="left"/>
              <w:rPr>
                <w:sz w:val="24"/>
              </w:rPr>
            </w:pPr>
            <w:r>
              <w:rPr>
                <w:sz w:val="24"/>
              </w:rPr>
              <w:t xml:space="preserve">2019 </w:t>
            </w:r>
            <w:r>
              <w:rPr>
                <w:sz w:val="24"/>
              </w:rPr>
              <w:t>年度</w:t>
            </w:r>
            <w:r>
              <w:rPr>
                <w:sz w:val="24"/>
              </w:rPr>
              <w:t xml:space="preserve"> </w:t>
            </w:r>
          </w:p>
        </w:tc>
        <w:tc>
          <w:tcPr>
            <w:tcW w:w="2594" w:type="dxa"/>
          </w:tcPr>
          <w:p w14:paraId="547C7E10" w14:textId="77777777" w:rsidR="00213317" w:rsidRDefault="0082023F">
            <w:pPr>
              <w:pStyle w:val="TableParagraph"/>
              <w:spacing w:before="45" w:line="215" w:lineRule="exact"/>
              <w:ind w:left="140"/>
              <w:jc w:val="left"/>
              <w:rPr>
                <w:sz w:val="18"/>
              </w:rPr>
            </w:pPr>
            <w:r>
              <w:rPr>
                <w:sz w:val="18"/>
              </w:rPr>
              <w:t xml:space="preserve">   </w:t>
            </w:r>
          </w:p>
        </w:tc>
        <w:tc>
          <w:tcPr>
            <w:tcW w:w="2646" w:type="dxa"/>
          </w:tcPr>
          <w:p w14:paraId="46FD0A4C" w14:textId="77777777" w:rsidR="00213317" w:rsidRDefault="0082023F">
            <w:pPr>
              <w:pStyle w:val="TableParagraph"/>
              <w:spacing w:before="45" w:line="215" w:lineRule="exact"/>
              <w:ind w:right="196"/>
              <w:rPr>
                <w:sz w:val="18"/>
              </w:rPr>
            </w:pPr>
            <w:r>
              <w:rPr>
                <w:sz w:val="18"/>
              </w:rPr>
              <w:t xml:space="preserve">   </w:t>
            </w:r>
          </w:p>
        </w:tc>
        <w:tc>
          <w:tcPr>
            <w:tcW w:w="558" w:type="dxa"/>
          </w:tcPr>
          <w:p w14:paraId="7480E152" w14:textId="77777777" w:rsidR="00213317" w:rsidRDefault="00213317">
            <w:pPr>
              <w:pStyle w:val="TableParagraph"/>
              <w:spacing w:before="0"/>
              <w:jc w:val="left"/>
              <w:rPr>
                <w:rFonts w:ascii="Times New Roman"/>
                <w:sz w:val="20"/>
              </w:rPr>
            </w:pPr>
          </w:p>
        </w:tc>
        <w:tc>
          <w:tcPr>
            <w:tcW w:w="1985" w:type="dxa"/>
          </w:tcPr>
          <w:p w14:paraId="0F50ED38" w14:textId="77777777" w:rsidR="00213317" w:rsidRDefault="0082023F">
            <w:pPr>
              <w:pStyle w:val="TableParagraph"/>
              <w:spacing w:before="20" w:line="241" w:lineRule="exact"/>
              <w:ind w:right="53"/>
            </w:pPr>
            <w:r>
              <w:t>金额单位：万元</w:t>
            </w:r>
            <w:r>
              <w:t xml:space="preserve"> </w:t>
            </w:r>
          </w:p>
        </w:tc>
      </w:tr>
    </w:tbl>
    <w:p w14:paraId="2D8325CA" w14:textId="77777777" w:rsidR="00213317" w:rsidRDefault="00213317">
      <w:pPr>
        <w:pStyle w:val="a3"/>
        <w:spacing w:before="10"/>
        <w:rPr>
          <w:rFonts w:ascii="黑体"/>
          <w:sz w:val="2"/>
        </w:rPr>
      </w:pPr>
    </w:p>
    <w:tbl>
      <w:tblPr>
        <w:tblW w:w="0" w:type="auto"/>
        <w:tblInd w:w="1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firstRow="1" w:lastRow="0" w:firstColumn="1" w:lastColumn="0" w:noHBand="0" w:noVBand="1"/>
      </w:tblPr>
      <w:tblGrid>
        <w:gridCol w:w="4633"/>
        <w:gridCol w:w="658"/>
        <w:gridCol w:w="1609"/>
        <w:gridCol w:w="4636"/>
        <w:gridCol w:w="656"/>
        <w:gridCol w:w="2404"/>
      </w:tblGrid>
      <w:tr w:rsidR="00213317" w14:paraId="085CE5B6" w14:textId="77777777">
        <w:trPr>
          <w:trHeight w:val="311"/>
        </w:trPr>
        <w:tc>
          <w:tcPr>
            <w:tcW w:w="6900" w:type="dxa"/>
            <w:gridSpan w:val="3"/>
            <w:tcBorders>
              <w:left w:val="single" w:sz="4" w:space="0" w:color="000000"/>
              <w:bottom w:val="single" w:sz="4" w:space="0" w:color="000000"/>
              <w:right w:val="single" w:sz="4" w:space="0" w:color="000000"/>
            </w:tcBorders>
            <w:shd w:val="clear" w:color="auto" w:fill="C0C0C0"/>
          </w:tcPr>
          <w:p w14:paraId="1B4D72B4" w14:textId="77777777" w:rsidR="00213317" w:rsidRDefault="0082023F">
            <w:pPr>
              <w:pStyle w:val="TableParagraph"/>
              <w:spacing w:before="27"/>
              <w:ind w:left="107"/>
              <w:jc w:val="left"/>
              <w:rPr>
                <w:sz w:val="20"/>
              </w:rPr>
            </w:pPr>
            <w:r>
              <w:rPr>
                <w:sz w:val="20"/>
              </w:rPr>
              <w:t>收入</w:t>
            </w:r>
            <w:r>
              <w:rPr>
                <w:sz w:val="20"/>
              </w:rPr>
              <w:t xml:space="preserve"> </w:t>
            </w:r>
          </w:p>
        </w:tc>
        <w:tc>
          <w:tcPr>
            <w:tcW w:w="7696" w:type="dxa"/>
            <w:gridSpan w:val="3"/>
            <w:tcBorders>
              <w:left w:val="single" w:sz="4" w:space="0" w:color="000000"/>
              <w:bottom w:val="single" w:sz="4" w:space="0" w:color="000000"/>
              <w:right w:val="single" w:sz="4" w:space="0" w:color="000000"/>
            </w:tcBorders>
            <w:shd w:val="clear" w:color="auto" w:fill="C0C0C0"/>
          </w:tcPr>
          <w:p w14:paraId="05361F56" w14:textId="77777777" w:rsidR="00213317" w:rsidRDefault="0082023F">
            <w:pPr>
              <w:pStyle w:val="TableParagraph"/>
              <w:spacing w:before="27"/>
              <w:ind w:left="109"/>
              <w:jc w:val="left"/>
              <w:rPr>
                <w:sz w:val="20"/>
              </w:rPr>
            </w:pPr>
            <w:r>
              <w:rPr>
                <w:sz w:val="20"/>
              </w:rPr>
              <w:t>支出</w:t>
            </w:r>
            <w:r>
              <w:rPr>
                <w:sz w:val="20"/>
              </w:rPr>
              <w:t xml:space="preserve"> </w:t>
            </w:r>
          </w:p>
        </w:tc>
      </w:tr>
      <w:tr w:rsidR="00213317" w14:paraId="752ABC90" w14:textId="77777777">
        <w:trPr>
          <w:trHeight w:val="312"/>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6EE524D2" w14:textId="77777777" w:rsidR="00213317" w:rsidRDefault="0082023F">
            <w:pPr>
              <w:pStyle w:val="TableParagraph"/>
              <w:spacing w:before="27"/>
              <w:ind w:left="107"/>
              <w:jc w:val="left"/>
              <w:rPr>
                <w:sz w:val="20"/>
              </w:rPr>
            </w:pPr>
            <w:r>
              <w:rPr>
                <w:sz w:val="20"/>
              </w:rPr>
              <w:t>项目</w:t>
            </w:r>
            <w:r>
              <w:rPr>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67C284D9" w14:textId="77777777" w:rsidR="00213317" w:rsidRDefault="0082023F">
            <w:pPr>
              <w:pStyle w:val="TableParagraph"/>
              <w:spacing w:before="27"/>
              <w:ind w:right="16"/>
              <w:rPr>
                <w:sz w:val="20"/>
              </w:rPr>
            </w:pPr>
            <w:r>
              <w:rPr>
                <w:sz w:val="20"/>
              </w:rPr>
              <w:t>行次</w:t>
            </w:r>
            <w:r>
              <w:rPr>
                <w:sz w:val="20"/>
              </w:rPr>
              <w:t xml:space="preserve"> </w:t>
            </w:r>
          </w:p>
        </w:tc>
        <w:tc>
          <w:tcPr>
            <w:tcW w:w="1609" w:type="dxa"/>
            <w:tcBorders>
              <w:top w:val="single" w:sz="4" w:space="0" w:color="000000"/>
              <w:left w:val="single" w:sz="4" w:space="0" w:color="000000"/>
              <w:bottom w:val="single" w:sz="4" w:space="0" w:color="000000"/>
              <w:right w:val="single" w:sz="4" w:space="0" w:color="000000"/>
            </w:tcBorders>
            <w:shd w:val="clear" w:color="auto" w:fill="C0C0C0"/>
          </w:tcPr>
          <w:p w14:paraId="2C6F5CB7" w14:textId="77777777" w:rsidR="00213317" w:rsidRDefault="0082023F">
            <w:pPr>
              <w:pStyle w:val="TableParagraph"/>
              <w:spacing w:before="27"/>
              <w:ind w:left="604"/>
              <w:jc w:val="left"/>
              <w:rPr>
                <w:sz w:val="20"/>
              </w:rPr>
            </w:pPr>
            <w:r>
              <w:rPr>
                <w:sz w:val="20"/>
              </w:rPr>
              <w:t>金额</w:t>
            </w:r>
            <w:r>
              <w:rPr>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474490D4" w14:textId="77777777" w:rsidR="00213317" w:rsidRDefault="0082023F">
            <w:pPr>
              <w:pStyle w:val="TableParagraph"/>
              <w:spacing w:before="27"/>
              <w:ind w:left="109"/>
              <w:jc w:val="left"/>
              <w:rPr>
                <w:sz w:val="20"/>
              </w:rPr>
            </w:pPr>
            <w:r>
              <w:rPr>
                <w:sz w:val="20"/>
              </w:rPr>
              <w:t>项目</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2C74DF45" w14:textId="77777777" w:rsidR="00213317" w:rsidRDefault="0082023F">
            <w:pPr>
              <w:pStyle w:val="TableParagraph"/>
              <w:spacing w:before="27"/>
              <w:ind w:right="18"/>
              <w:rPr>
                <w:sz w:val="20"/>
              </w:rPr>
            </w:pPr>
            <w:r>
              <w:rPr>
                <w:sz w:val="20"/>
              </w:rPr>
              <w:t>行次</w:t>
            </w:r>
            <w:r>
              <w:rPr>
                <w:sz w:val="20"/>
              </w:rPr>
              <w:t xml:space="preserve"> </w:t>
            </w:r>
          </w:p>
        </w:tc>
        <w:tc>
          <w:tcPr>
            <w:tcW w:w="2404" w:type="dxa"/>
            <w:tcBorders>
              <w:top w:val="single" w:sz="4" w:space="0" w:color="000000"/>
              <w:left w:val="single" w:sz="4" w:space="0" w:color="000000"/>
              <w:bottom w:val="single" w:sz="4" w:space="0" w:color="000000"/>
              <w:right w:val="single" w:sz="4" w:space="0" w:color="000000"/>
            </w:tcBorders>
            <w:shd w:val="clear" w:color="auto" w:fill="C0C0C0"/>
          </w:tcPr>
          <w:p w14:paraId="1AA63422" w14:textId="77777777" w:rsidR="00213317" w:rsidRDefault="0082023F">
            <w:pPr>
              <w:pStyle w:val="TableParagraph"/>
              <w:spacing w:before="27"/>
              <w:ind w:left="1030" w:right="923"/>
              <w:jc w:val="center"/>
              <w:rPr>
                <w:sz w:val="20"/>
              </w:rPr>
            </w:pPr>
            <w:r>
              <w:rPr>
                <w:sz w:val="20"/>
              </w:rPr>
              <w:t>金额</w:t>
            </w:r>
            <w:r>
              <w:rPr>
                <w:sz w:val="20"/>
              </w:rPr>
              <w:t xml:space="preserve"> </w:t>
            </w:r>
          </w:p>
        </w:tc>
      </w:tr>
      <w:tr w:rsidR="00213317" w14:paraId="591BDAB9"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0390D3B5" w14:textId="77777777" w:rsidR="00213317" w:rsidRDefault="0082023F">
            <w:pPr>
              <w:pStyle w:val="TableParagraph"/>
              <w:ind w:left="107"/>
              <w:jc w:val="left"/>
              <w:rPr>
                <w:sz w:val="20"/>
              </w:rPr>
            </w:pPr>
            <w:r>
              <w:rPr>
                <w:sz w:val="20"/>
              </w:rPr>
              <w:t>栏次</w:t>
            </w:r>
            <w:r>
              <w:rPr>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66166FBD" w14:textId="77777777" w:rsidR="00213317" w:rsidRDefault="0082023F">
            <w:pPr>
              <w:pStyle w:val="TableParagraph"/>
              <w:ind w:right="16"/>
              <w:rPr>
                <w:sz w:val="20"/>
              </w:rPr>
            </w:pPr>
            <w:r>
              <w:rPr>
                <w:w w:val="99"/>
                <w:sz w:val="20"/>
              </w:rPr>
              <w:t xml:space="preserve"> </w:t>
            </w:r>
            <w:r>
              <w:rPr>
                <w:spacing w:val="-1"/>
                <w:sz w:val="20"/>
              </w:rPr>
              <w:t xml:space="preserve"> </w:t>
            </w:r>
            <w:r>
              <w:rPr>
                <w:w w:val="99"/>
                <w:sz w:val="20"/>
              </w:rPr>
              <w:t xml:space="preserve"> </w:t>
            </w:r>
          </w:p>
        </w:tc>
        <w:tc>
          <w:tcPr>
            <w:tcW w:w="1609" w:type="dxa"/>
            <w:tcBorders>
              <w:top w:val="single" w:sz="4" w:space="0" w:color="000000"/>
              <w:left w:val="single" w:sz="4" w:space="0" w:color="000000"/>
              <w:bottom w:val="single" w:sz="4" w:space="0" w:color="000000"/>
              <w:right w:val="single" w:sz="4" w:space="0" w:color="000000"/>
            </w:tcBorders>
            <w:shd w:val="clear" w:color="auto" w:fill="C0C0C0"/>
          </w:tcPr>
          <w:p w14:paraId="05C98D37" w14:textId="77777777" w:rsidR="00213317" w:rsidRDefault="0082023F">
            <w:pPr>
              <w:pStyle w:val="TableParagraph"/>
              <w:ind w:left="785" w:right="673"/>
              <w:jc w:val="center"/>
              <w:rPr>
                <w:sz w:val="20"/>
              </w:rPr>
            </w:pPr>
            <w:r>
              <w:rPr>
                <w:sz w:val="20"/>
              </w:rPr>
              <w:t xml:space="preserve">1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203B2B82" w14:textId="77777777" w:rsidR="00213317" w:rsidRDefault="0082023F">
            <w:pPr>
              <w:pStyle w:val="TableParagraph"/>
              <w:ind w:left="109"/>
              <w:jc w:val="left"/>
              <w:rPr>
                <w:sz w:val="20"/>
              </w:rPr>
            </w:pPr>
            <w:r>
              <w:rPr>
                <w:sz w:val="20"/>
              </w:rPr>
              <w:t>栏次</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1900DA5E" w14:textId="77777777" w:rsidR="00213317" w:rsidRDefault="0082023F">
            <w:pPr>
              <w:pStyle w:val="TableParagraph"/>
              <w:ind w:right="18"/>
              <w:rPr>
                <w:sz w:val="20"/>
              </w:rPr>
            </w:pPr>
            <w:r>
              <w:rPr>
                <w:w w:val="99"/>
                <w:sz w:val="20"/>
              </w:rPr>
              <w:t xml:space="preserve"> </w:t>
            </w:r>
            <w:r>
              <w:rPr>
                <w:spacing w:val="-1"/>
                <w:sz w:val="20"/>
              </w:rPr>
              <w:t xml:space="preserve"> </w:t>
            </w:r>
            <w:r>
              <w:rPr>
                <w:w w:val="99"/>
                <w:sz w:val="20"/>
              </w:rPr>
              <w:t xml:space="preserve"> </w:t>
            </w:r>
          </w:p>
        </w:tc>
        <w:tc>
          <w:tcPr>
            <w:tcW w:w="2404" w:type="dxa"/>
            <w:tcBorders>
              <w:top w:val="single" w:sz="4" w:space="0" w:color="000000"/>
              <w:left w:val="single" w:sz="4" w:space="0" w:color="000000"/>
              <w:bottom w:val="single" w:sz="4" w:space="0" w:color="000000"/>
              <w:right w:val="single" w:sz="4" w:space="0" w:color="000000"/>
            </w:tcBorders>
            <w:shd w:val="clear" w:color="auto" w:fill="C0C0C0"/>
          </w:tcPr>
          <w:p w14:paraId="50C60E35" w14:textId="77777777" w:rsidR="00213317" w:rsidRDefault="0082023F">
            <w:pPr>
              <w:pStyle w:val="TableParagraph"/>
              <w:ind w:left="1028" w:right="923"/>
              <w:jc w:val="center"/>
              <w:rPr>
                <w:sz w:val="20"/>
              </w:rPr>
            </w:pPr>
            <w:r>
              <w:rPr>
                <w:sz w:val="20"/>
              </w:rPr>
              <w:t xml:space="preserve">2 </w:t>
            </w:r>
          </w:p>
        </w:tc>
      </w:tr>
      <w:tr w:rsidR="00213317" w14:paraId="3B7BA1E9"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1CA2D263" w14:textId="77777777" w:rsidR="00213317" w:rsidRDefault="0082023F">
            <w:pPr>
              <w:pStyle w:val="TableParagraph"/>
              <w:spacing w:before="27"/>
              <w:ind w:left="107"/>
              <w:jc w:val="left"/>
              <w:rPr>
                <w:sz w:val="20"/>
              </w:rPr>
            </w:pPr>
            <w:r>
              <w:rPr>
                <w:sz w:val="20"/>
              </w:rPr>
              <w:t>一、一般公共预算财政拨款收入</w:t>
            </w:r>
            <w:r>
              <w:rPr>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2D6DD803" w14:textId="77777777" w:rsidR="00213317" w:rsidRDefault="0082023F">
            <w:pPr>
              <w:pStyle w:val="TableParagraph"/>
              <w:spacing w:before="27"/>
              <w:ind w:left="280"/>
              <w:jc w:val="left"/>
              <w:rPr>
                <w:sz w:val="20"/>
              </w:rPr>
            </w:pPr>
            <w:r>
              <w:rPr>
                <w:sz w:val="20"/>
              </w:rPr>
              <w:t xml:space="preserve">1 </w:t>
            </w:r>
          </w:p>
        </w:tc>
        <w:tc>
          <w:tcPr>
            <w:tcW w:w="1609" w:type="dxa"/>
            <w:tcBorders>
              <w:top w:val="single" w:sz="4" w:space="0" w:color="000000"/>
              <w:left w:val="single" w:sz="4" w:space="0" w:color="000000"/>
              <w:bottom w:val="single" w:sz="4" w:space="0" w:color="000000"/>
              <w:right w:val="single" w:sz="4" w:space="0" w:color="000000"/>
            </w:tcBorders>
          </w:tcPr>
          <w:p w14:paraId="6A04BFD5" w14:textId="77777777" w:rsidR="00213317" w:rsidRDefault="0082023F">
            <w:pPr>
              <w:pStyle w:val="TableParagraph"/>
              <w:spacing w:before="27"/>
              <w:ind w:right="-15"/>
              <w:rPr>
                <w:sz w:val="20"/>
              </w:rPr>
            </w:pPr>
            <w:r>
              <w:rPr>
                <w:sz w:val="20"/>
              </w:rPr>
              <w:t xml:space="preserve">9,276.69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534038ED" w14:textId="77777777" w:rsidR="00213317" w:rsidRDefault="0082023F">
            <w:pPr>
              <w:pStyle w:val="TableParagraph"/>
              <w:spacing w:before="27"/>
              <w:ind w:left="109"/>
              <w:jc w:val="left"/>
              <w:rPr>
                <w:sz w:val="20"/>
              </w:rPr>
            </w:pPr>
            <w:r>
              <w:rPr>
                <w:sz w:val="20"/>
              </w:rPr>
              <w:t>一、一般公共服务支出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61D4C12D" w14:textId="77777777" w:rsidR="00213317" w:rsidRDefault="0082023F">
            <w:pPr>
              <w:pStyle w:val="TableParagraph"/>
              <w:spacing w:before="27"/>
              <w:ind w:left="225"/>
              <w:jc w:val="left"/>
              <w:rPr>
                <w:sz w:val="20"/>
              </w:rPr>
            </w:pPr>
            <w:r>
              <w:rPr>
                <w:sz w:val="20"/>
              </w:rPr>
              <w:t xml:space="preserve">29 </w:t>
            </w:r>
          </w:p>
        </w:tc>
        <w:tc>
          <w:tcPr>
            <w:tcW w:w="2404" w:type="dxa"/>
            <w:tcBorders>
              <w:top w:val="single" w:sz="4" w:space="0" w:color="000000"/>
              <w:left w:val="single" w:sz="4" w:space="0" w:color="000000"/>
              <w:bottom w:val="single" w:sz="4" w:space="0" w:color="000000"/>
              <w:right w:val="single" w:sz="4" w:space="0" w:color="000000"/>
            </w:tcBorders>
          </w:tcPr>
          <w:p w14:paraId="3A03B676" w14:textId="77777777" w:rsidR="00213317" w:rsidRDefault="0082023F">
            <w:pPr>
              <w:pStyle w:val="TableParagraph"/>
              <w:spacing w:before="27"/>
              <w:rPr>
                <w:sz w:val="20"/>
              </w:rPr>
            </w:pPr>
            <w:r>
              <w:rPr>
                <w:w w:val="99"/>
                <w:sz w:val="20"/>
              </w:rPr>
              <w:t xml:space="preserve"> </w:t>
            </w:r>
          </w:p>
        </w:tc>
      </w:tr>
      <w:tr w:rsidR="00213317" w14:paraId="772139EA" w14:textId="77777777">
        <w:trPr>
          <w:trHeight w:val="314"/>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10FF47B5" w14:textId="77777777" w:rsidR="00213317" w:rsidRDefault="0082023F">
            <w:pPr>
              <w:pStyle w:val="TableParagraph"/>
              <w:spacing w:before="30"/>
              <w:ind w:left="107"/>
              <w:jc w:val="left"/>
              <w:rPr>
                <w:sz w:val="20"/>
              </w:rPr>
            </w:pPr>
            <w:r>
              <w:rPr>
                <w:sz w:val="20"/>
              </w:rPr>
              <w:t>二、政府性基金预算财政拨款收入</w:t>
            </w:r>
            <w:r>
              <w:rPr>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2C6E98FC" w14:textId="77777777" w:rsidR="00213317" w:rsidRDefault="0082023F">
            <w:pPr>
              <w:pStyle w:val="TableParagraph"/>
              <w:spacing w:before="30"/>
              <w:ind w:left="280"/>
              <w:jc w:val="left"/>
              <w:rPr>
                <w:sz w:val="20"/>
              </w:rPr>
            </w:pPr>
            <w:r>
              <w:rPr>
                <w:sz w:val="20"/>
              </w:rPr>
              <w:t xml:space="preserve">2 </w:t>
            </w:r>
          </w:p>
        </w:tc>
        <w:tc>
          <w:tcPr>
            <w:tcW w:w="1609" w:type="dxa"/>
            <w:tcBorders>
              <w:top w:val="single" w:sz="4" w:space="0" w:color="000000"/>
              <w:left w:val="single" w:sz="4" w:space="0" w:color="000000"/>
              <w:bottom w:val="single" w:sz="4" w:space="0" w:color="000000"/>
              <w:right w:val="single" w:sz="4" w:space="0" w:color="000000"/>
            </w:tcBorders>
          </w:tcPr>
          <w:p w14:paraId="29EFD829" w14:textId="77777777" w:rsidR="00213317" w:rsidRDefault="0082023F">
            <w:pPr>
              <w:pStyle w:val="TableParagraph"/>
              <w:spacing w:before="30"/>
              <w:ind w:right="-15"/>
              <w:rPr>
                <w:sz w:val="20"/>
              </w:rPr>
            </w:pPr>
            <w:r>
              <w:rPr>
                <w:sz w:val="20"/>
              </w:rPr>
              <w:t xml:space="preserve">205.19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714463D9" w14:textId="77777777" w:rsidR="00213317" w:rsidRDefault="0082023F">
            <w:pPr>
              <w:pStyle w:val="TableParagraph"/>
              <w:spacing w:before="30"/>
              <w:ind w:left="109"/>
              <w:jc w:val="left"/>
              <w:rPr>
                <w:sz w:val="20"/>
              </w:rPr>
            </w:pPr>
            <w:r>
              <w:rPr>
                <w:sz w:val="20"/>
              </w:rPr>
              <w:t>二、外交支出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67B77C8F" w14:textId="77777777" w:rsidR="00213317" w:rsidRDefault="0082023F">
            <w:pPr>
              <w:pStyle w:val="TableParagraph"/>
              <w:spacing w:before="30"/>
              <w:ind w:left="225"/>
              <w:jc w:val="left"/>
              <w:rPr>
                <w:sz w:val="20"/>
              </w:rPr>
            </w:pPr>
            <w:r>
              <w:rPr>
                <w:sz w:val="20"/>
              </w:rPr>
              <w:t xml:space="preserve">30 </w:t>
            </w:r>
          </w:p>
        </w:tc>
        <w:tc>
          <w:tcPr>
            <w:tcW w:w="2404" w:type="dxa"/>
            <w:tcBorders>
              <w:top w:val="single" w:sz="4" w:space="0" w:color="000000"/>
              <w:left w:val="single" w:sz="4" w:space="0" w:color="000000"/>
              <w:bottom w:val="single" w:sz="4" w:space="0" w:color="000000"/>
              <w:right w:val="single" w:sz="4" w:space="0" w:color="000000"/>
            </w:tcBorders>
          </w:tcPr>
          <w:p w14:paraId="05325631" w14:textId="77777777" w:rsidR="00213317" w:rsidRDefault="0082023F">
            <w:pPr>
              <w:pStyle w:val="TableParagraph"/>
              <w:spacing w:before="30"/>
              <w:rPr>
                <w:sz w:val="20"/>
              </w:rPr>
            </w:pPr>
            <w:r>
              <w:rPr>
                <w:w w:val="99"/>
                <w:sz w:val="20"/>
              </w:rPr>
              <w:t xml:space="preserve"> </w:t>
            </w:r>
          </w:p>
        </w:tc>
      </w:tr>
      <w:tr w:rsidR="00213317" w14:paraId="14A0E2FA"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50B7B4FA" w14:textId="77777777" w:rsidR="00213317" w:rsidRDefault="0082023F">
            <w:pPr>
              <w:pStyle w:val="TableParagraph"/>
              <w:spacing w:before="27"/>
              <w:ind w:left="107"/>
              <w:jc w:val="left"/>
              <w:rPr>
                <w:sz w:val="20"/>
              </w:rPr>
            </w:pPr>
            <w:r>
              <w:rPr>
                <w:sz w:val="20"/>
              </w:rPr>
              <w:t>三、上级补助收入</w:t>
            </w:r>
            <w:r>
              <w:rPr>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32A6B51C" w14:textId="77777777" w:rsidR="00213317" w:rsidRDefault="0082023F">
            <w:pPr>
              <w:pStyle w:val="TableParagraph"/>
              <w:spacing w:before="27"/>
              <w:ind w:left="280"/>
              <w:jc w:val="left"/>
              <w:rPr>
                <w:sz w:val="20"/>
              </w:rPr>
            </w:pPr>
            <w:r>
              <w:rPr>
                <w:sz w:val="20"/>
              </w:rPr>
              <w:t xml:space="preserve">3 </w:t>
            </w:r>
          </w:p>
        </w:tc>
        <w:tc>
          <w:tcPr>
            <w:tcW w:w="1609" w:type="dxa"/>
            <w:tcBorders>
              <w:top w:val="single" w:sz="4" w:space="0" w:color="000000"/>
              <w:left w:val="single" w:sz="4" w:space="0" w:color="000000"/>
              <w:bottom w:val="single" w:sz="4" w:space="0" w:color="000000"/>
              <w:right w:val="single" w:sz="4" w:space="0" w:color="000000"/>
            </w:tcBorders>
          </w:tcPr>
          <w:p w14:paraId="407EC84A" w14:textId="77777777" w:rsidR="00213317" w:rsidRDefault="0082023F">
            <w:pPr>
              <w:pStyle w:val="TableParagraph"/>
              <w:spacing w:before="27"/>
              <w:ind w:right="-15"/>
              <w:rPr>
                <w:sz w:val="20"/>
              </w:rPr>
            </w:pPr>
            <w:r>
              <w:rPr>
                <w:sz w:val="20"/>
              </w:rPr>
              <w:t xml:space="preserve">0.00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5AD6A5E8" w14:textId="77777777" w:rsidR="00213317" w:rsidRDefault="0082023F">
            <w:pPr>
              <w:pStyle w:val="TableParagraph"/>
              <w:spacing w:before="27"/>
              <w:ind w:left="109"/>
              <w:jc w:val="left"/>
              <w:rPr>
                <w:sz w:val="20"/>
              </w:rPr>
            </w:pPr>
            <w:r>
              <w:rPr>
                <w:sz w:val="20"/>
              </w:rPr>
              <w:t>三、国防支出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77A7AC1D" w14:textId="77777777" w:rsidR="00213317" w:rsidRDefault="0082023F">
            <w:pPr>
              <w:pStyle w:val="TableParagraph"/>
              <w:spacing w:before="27"/>
              <w:ind w:left="225"/>
              <w:jc w:val="left"/>
              <w:rPr>
                <w:sz w:val="20"/>
              </w:rPr>
            </w:pPr>
            <w:r>
              <w:rPr>
                <w:sz w:val="20"/>
              </w:rPr>
              <w:t xml:space="preserve">31 </w:t>
            </w:r>
          </w:p>
        </w:tc>
        <w:tc>
          <w:tcPr>
            <w:tcW w:w="2404" w:type="dxa"/>
            <w:tcBorders>
              <w:top w:val="single" w:sz="4" w:space="0" w:color="000000"/>
              <w:left w:val="single" w:sz="4" w:space="0" w:color="000000"/>
              <w:bottom w:val="single" w:sz="4" w:space="0" w:color="000000"/>
              <w:right w:val="single" w:sz="4" w:space="0" w:color="000000"/>
            </w:tcBorders>
          </w:tcPr>
          <w:p w14:paraId="7682D7E2" w14:textId="77777777" w:rsidR="00213317" w:rsidRDefault="0082023F">
            <w:pPr>
              <w:pStyle w:val="TableParagraph"/>
              <w:spacing w:before="27"/>
              <w:rPr>
                <w:sz w:val="20"/>
              </w:rPr>
            </w:pPr>
            <w:r>
              <w:rPr>
                <w:w w:val="99"/>
                <w:sz w:val="20"/>
              </w:rPr>
              <w:t xml:space="preserve"> </w:t>
            </w:r>
          </w:p>
        </w:tc>
      </w:tr>
      <w:tr w:rsidR="00213317" w14:paraId="77E927DF"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7B305D9E" w14:textId="77777777" w:rsidR="00213317" w:rsidRDefault="0082023F">
            <w:pPr>
              <w:pStyle w:val="TableParagraph"/>
              <w:ind w:left="107"/>
              <w:jc w:val="left"/>
              <w:rPr>
                <w:sz w:val="20"/>
              </w:rPr>
            </w:pPr>
            <w:r>
              <w:rPr>
                <w:sz w:val="20"/>
              </w:rPr>
              <w:t>四、事业收入</w:t>
            </w:r>
            <w:r>
              <w:rPr>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09847D93" w14:textId="77777777" w:rsidR="00213317" w:rsidRDefault="0082023F">
            <w:pPr>
              <w:pStyle w:val="TableParagraph"/>
              <w:ind w:left="280"/>
              <w:jc w:val="left"/>
              <w:rPr>
                <w:sz w:val="20"/>
              </w:rPr>
            </w:pPr>
            <w:r>
              <w:rPr>
                <w:sz w:val="20"/>
              </w:rPr>
              <w:t xml:space="preserve">4 </w:t>
            </w:r>
          </w:p>
        </w:tc>
        <w:tc>
          <w:tcPr>
            <w:tcW w:w="1609" w:type="dxa"/>
            <w:tcBorders>
              <w:top w:val="single" w:sz="4" w:space="0" w:color="000000"/>
              <w:left w:val="single" w:sz="4" w:space="0" w:color="000000"/>
              <w:bottom w:val="single" w:sz="4" w:space="0" w:color="000000"/>
              <w:right w:val="single" w:sz="4" w:space="0" w:color="000000"/>
            </w:tcBorders>
          </w:tcPr>
          <w:p w14:paraId="3AD21797" w14:textId="77777777" w:rsidR="00213317" w:rsidRDefault="0082023F">
            <w:pPr>
              <w:pStyle w:val="TableParagraph"/>
              <w:ind w:right="-15"/>
              <w:rPr>
                <w:sz w:val="20"/>
              </w:rPr>
            </w:pPr>
            <w:r>
              <w:rPr>
                <w:sz w:val="20"/>
              </w:rPr>
              <w:t xml:space="preserve">0.00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28DFD59F" w14:textId="77777777" w:rsidR="00213317" w:rsidRDefault="0082023F">
            <w:pPr>
              <w:pStyle w:val="TableParagraph"/>
              <w:ind w:left="109"/>
              <w:jc w:val="left"/>
              <w:rPr>
                <w:sz w:val="20"/>
              </w:rPr>
            </w:pPr>
            <w:r>
              <w:rPr>
                <w:sz w:val="20"/>
              </w:rPr>
              <w:t>四、公共安全支出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2E12FF77" w14:textId="77777777" w:rsidR="00213317" w:rsidRDefault="0082023F">
            <w:pPr>
              <w:pStyle w:val="TableParagraph"/>
              <w:ind w:left="225"/>
              <w:jc w:val="left"/>
              <w:rPr>
                <w:sz w:val="20"/>
              </w:rPr>
            </w:pPr>
            <w:r>
              <w:rPr>
                <w:sz w:val="20"/>
              </w:rPr>
              <w:t xml:space="preserve">32 </w:t>
            </w:r>
          </w:p>
        </w:tc>
        <w:tc>
          <w:tcPr>
            <w:tcW w:w="2404" w:type="dxa"/>
            <w:tcBorders>
              <w:top w:val="single" w:sz="4" w:space="0" w:color="000000"/>
              <w:left w:val="single" w:sz="4" w:space="0" w:color="000000"/>
              <w:bottom w:val="single" w:sz="4" w:space="0" w:color="000000"/>
              <w:right w:val="single" w:sz="4" w:space="0" w:color="000000"/>
            </w:tcBorders>
          </w:tcPr>
          <w:p w14:paraId="29DF55BE" w14:textId="77777777" w:rsidR="00213317" w:rsidRDefault="0082023F">
            <w:pPr>
              <w:pStyle w:val="TableParagraph"/>
              <w:rPr>
                <w:sz w:val="20"/>
              </w:rPr>
            </w:pPr>
            <w:r>
              <w:rPr>
                <w:w w:val="99"/>
                <w:sz w:val="20"/>
              </w:rPr>
              <w:t xml:space="preserve"> </w:t>
            </w:r>
          </w:p>
        </w:tc>
      </w:tr>
      <w:tr w:rsidR="00213317" w14:paraId="219313A7"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46AB8BA6" w14:textId="77777777" w:rsidR="00213317" w:rsidRDefault="0082023F">
            <w:pPr>
              <w:pStyle w:val="TableParagraph"/>
              <w:spacing w:before="27"/>
              <w:ind w:left="107"/>
              <w:jc w:val="left"/>
              <w:rPr>
                <w:sz w:val="20"/>
              </w:rPr>
            </w:pPr>
            <w:r>
              <w:rPr>
                <w:sz w:val="20"/>
              </w:rPr>
              <w:t>五、经营收入</w:t>
            </w:r>
            <w:r>
              <w:rPr>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3E19400A" w14:textId="77777777" w:rsidR="00213317" w:rsidRDefault="0082023F">
            <w:pPr>
              <w:pStyle w:val="TableParagraph"/>
              <w:spacing w:before="27"/>
              <w:ind w:left="280"/>
              <w:jc w:val="left"/>
              <w:rPr>
                <w:sz w:val="20"/>
              </w:rPr>
            </w:pPr>
            <w:r>
              <w:rPr>
                <w:sz w:val="20"/>
              </w:rPr>
              <w:t xml:space="preserve">5 </w:t>
            </w:r>
          </w:p>
        </w:tc>
        <w:tc>
          <w:tcPr>
            <w:tcW w:w="1609" w:type="dxa"/>
            <w:tcBorders>
              <w:top w:val="single" w:sz="4" w:space="0" w:color="000000"/>
              <w:left w:val="single" w:sz="4" w:space="0" w:color="000000"/>
              <w:bottom w:val="single" w:sz="4" w:space="0" w:color="000000"/>
              <w:right w:val="single" w:sz="4" w:space="0" w:color="000000"/>
            </w:tcBorders>
          </w:tcPr>
          <w:p w14:paraId="69BA8637" w14:textId="77777777" w:rsidR="00213317" w:rsidRDefault="0082023F">
            <w:pPr>
              <w:pStyle w:val="TableParagraph"/>
              <w:spacing w:before="27"/>
              <w:ind w:right="-15"/>
              <w:rPr>
                <w:sz w:val="20"/>
              </w:rPr>
            </w:pPr>
            <w:r>
              <w:rPr>
                <w:sz w:val="20"/>
              </w:rPr>
              <w:t xml:space="preserve">0.00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33BBC9DE" w14:textId="77777777" w:rsidR="00213317" w:rsidRDefault="0082023F">
            <w:pPr>
              <w:pStyle w:val="TableParagraph"/>
              <w:spacing w:before="27"/>
              <w:ind w:left="109"/>
              <w:jc w:val="left"/>
              <w:rPr>
                <w:sz w:val="20"/>
              </w:rPr>
            </w:pPr>
            <w:r>
              <w:rPr>
                <w:sz w:val="20"/>
              </w:rPr>
              <w:t>五、教育支出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463C13FA" w14:textId="77777777" w:rsidR="00213317" w:rsidRDefault="0082023F">
            <w:pPr>
              <w:pStyle w:val="TableParagraph"/>
              <w:spacing w:before="27"/>
              <w:ind w:left="225"/>
              <w:jc w:val="left"/>
              <w:rPr>
                <w:sz w:val="20"/>
              </w:rPr>
            </w:pPr>
            <w:r>
              <w:rPr>
                <w:sz w:val="20"/>
              </w:rPr>
              <w:t xml:space="preserve">33 </w:t>
            </w:r>
          </w:p>
        </w:tc>
        <w:tc>
          <w:tcPr>
            <w:tcW w:w="2404" w:type="dxa"/>
            <w:tcBorders>
              <w:top w:val="single" w:sz="4" w:space="0" w:color="000000"/>
              <w:left w:val="single" w:sz="4" w:space="0" w:color="000000"/>
              <w:bottom w:val="single" w:sz="4" w:space="0" w:color="000000"/>
              <w:right w:val="single" w:sz="4" w:space="0" w:color="000000"/>
            </w:tcBorders>
          </w:tcPr>
          <w:p w14:paraId="09D73EDB" w14:textId="77777777" w:rsidR="00213317" w:rsidRDefault="0082023F">
            <w:pPr>
              <w:pStyle w:val="TableParagraph"/>
              <w:spacing w:before="27"/>
              <w:rPr>
                <w:sz w:val="20"/>
              </w:rPr>
            </w:pPr>
            <w:r>
              <w:rPr>
                <w:w w:val="99"/>
                <w:sz w:val="20"/>
              </w:rPr>
              <w:t xml:space="preserve"> </w:t>
            </w:r>
          </w:p>
        </w:tc>
      </w:tr>
      <w:tr w:rsidR="00213317" w14:paraId="28F28A4D"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2265BB12" w14:textId="77777777" w:rsidR="00213317" w:rsidRDefault="0082023F">
            <w:pPr>
              <w:pStyle w:val="TableParagraph"/>
              <w:ind w:left="107"/>
              <w:jc w:val="left"/>
              <w:rPr>
                <w:sz w:val="20"/>
              </w:rPr>
            </w:pPr>
            <w:r>
              <w:rPr>
                <w:sz w:val="20"/>
              </w:rPr>
              <w:t>六、附属单位上缴收入</w:t>
            </w:r>
            <w:r>
              <w:rPr>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33C66D5E" w14:textId="77777777" w:rsidR="00213317" w:rsidRDefault="0082023F">
            <w:pPr>
              <w:pStyle w:val="TableParagraph"/>
              <w:ind w:left="280"/>
              <w:jc w:val="left"/>
              <w:rPr>
                <w:sz w:val="20"/>
              </w:rPr>
            </w:pPr>
            <w:r>
              <w:rPr>
                <w:sz w:val="20"/>
              </w:rPr>
              <w:t xml:space="preserve">6 </w:t>
            </w:r>
          </w:p>
        </w:tc>
        <w:tc>
          <w:tcPr>
            <w:tcW w:w="1609" w:type="dxa"/>
            <w:tcBorders>
              <w:top w:val="single" w:sz="4" w:space="0" w:color="000000"/>
              <w:left w:val="single" w:sz="4" w:space="0" w:color="000000"/>
              <w:bottom w:val="single" w:sz="4" w:space="0" w:color="000000"/>
              <w:right w:val="single" w:sz="4" w:space="0" w:color="000000"/>
            </w:tcBorders>
          </w:tcPr>
          <w:p w14:paraId="5E5E8218" w14:textId="77777777" w:rsidR="00213317" w:rsidRDefault="0082023F">
            <w:pPr>
              <w:pStyle w:val="TableParagraph"/>
              <w:ind w:right="-15"/>
              <w:rPr>
                <w:sz w:val="20"/>
              </w:rPr>
            </w:pPr>
            <w:r>
              <w:rPr>
                <w:sz w:val="20"/>
              </w:rPr>
              <w:t xml:space="preserve">0.00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6AB1AF7A" w14:textId="77777777" w:rsidR="00213317" w:rsidRDefault="0082023F">
            <w:pPr>
              <w:pStyle w:val="TableParagraph"/>
              <w:ind w:left="109"/>
              <w:jc w:val="left"/>
              <w:rPr>
                <w:sz w:val="20"/>
              </w:rPr>
            </w:pPr>
            <w:r>
              <w:rPr>
                <w:sz w:val="20"/>
              </w:rPr>
              <w:t>六、科学技术支出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3DA5D694" w14:textId="77777777" w:rsidR="00213317" w:rsidRDefault="0082023F">
            <w:pPr>
              <w:pStyle w:val="TableParagraph"/>
              <w:ind w:left="225"/>
              <w:jc w:val="left"/>
              <w:rPr>
                <w:sz w:val="20"/>
              </w:rPr>
            </w:pPr>
            <w:r>
              <w:rPr>
                <w:sz w:val="20"/>
              </w:rPr>
              <w:t xml:space="preserve">34 </w:t>
            </w:r>
          </w:p>
        </w:tc>
        <w:tc>
          <w:tcPr>
            <w:tcW w:w="2404" w:type="dxa"/>
            <w:tcBorders>
              <w:top w:val="single" w:sz="4" w:space="0" w:color="000000"/>
              <w:left w:val="single" w:sz="4" w:space="0" w:color="000000"/>
              <w:bottom w:val="single" w:sz="4" w:space="0" w:color="000000"/>
              <w:right w:val="single" w:sz="4" w:space="0" w:color="000000"/>
            </w:tcBorders>
          </w:tcPr>
          <w:p w14:paraId="1E25BDE4" w14:textId="77777777" w:rsidR="00213317" w:rsidRDefault="0082023F">
            <w:pPr>
              <w:pStyle w:val="TableParagraph"/>
              <w:rPr>
                <w:sz w:val="20"/>
              </w:rPr>
            </w:pPr>
            <w:r>
              <w:rPr>
                <w:w w:val="99"/>
                <w:sz w:val="20"/>
              </w:rPr>
              <w:t xml:space="preserve"> </w:t>
            </w:r>
          </w:p>
        </w:tc>
      </w:tr>
      <w:tr w:rsidR="00213317" w14:paraId="73AA3518" w14:textId="77777777">
        <w:trPr>
          <w:trHeight w:val="312"/>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7BB087D5" w14:textId="77777777" w:rsidR="00213317" w:rsidRDefault="0082023F">
            <w:pPr>
              <w:pStyle w:val="TableParagraph"/>
              <w:ind w:left="107"/>
              <w:jc w:val="left"/>
              <w:rPr>
                <w:sz w:val="20"/>
              </w:rPr>
            </w:pPr>
            <w:r>
              <w:rPr>
                <w:sz w:val="20"/>
              </w:rPr>
              <w:t>七、其他收入</w:t>
            </w:r>
            <w:r>
              <w:rPr>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3E57EABE" w14:textId="77777777" w:rsidR="00213317" w:rsidRDefault="0082023F">
            <w:pPr>
              <w:pStyle w:val="TableParagraph"/>
              <w:ind w:left="280"/>
              <w:jc w:val="left"/>
              <w:rPr>
                <w:sz w:val="20"/>
              </w:rPr>
            </w:pPr>
            <w:r>
              <w:rPr>
                <w:sz w:val="20"/>
              </w:rPr>
              <w:t xml:space="preserve">7 </w:t>
            </w:r>
          </w:p>
        </w:tc>
        <w:tc>
          <w:tcPr>
            <w:tcW w:w="1609" w:type="dxa"/>
            <w:tcBorders>
              <w:top w:val="single" w:sz="4" w:space="0" w:color="000000"/>
              <w:left w:val="single" w:sz="4" w:space="0" w:color="000000"/>
              <w:bottom w:val="single" w:sz="4" w:space="0" w:color="000000"/>
              <w:right w:val="single" w:sz="4" w:space="0" w:color="000000"/>
            </w:tcBorders>
          </w:tcPr>
          <w:p w14:paraId="4DD5584F" w14:textId="77777777" w:rsidR="00213317" w:rsidRDefault="0082023F">
            <w:pPr>
              <w:pStyle w:val="TableParagraph"/>
              <w:ind w:right="-15"/>
              <w:rPr>
                <w:sz w:val="20"/>
              </w:rPr>
            </w:pPr>
            <w:r>
              <w:rPr>
                <w:sz w:val="20"/>
              </w:rPr>
              <w:t xml:space="preserve">717.07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0CA9AE03" w14:textId="77777777" w:rsidR="00213317" w:rsidRDefault="0082023F">
            <w:pPr>
              <w:pStyle w:val="TableParagraph"/>
              <w:ind w:left="109"/>
              <w:jc w:val="left"/>
              <w:rPr>
                <w:sz w:val="20"/>
              </w:rPr>
            </w:pPr>
            <w:r>
              <w:rPr>
                <w:sz w:val="20"/>
              </w:rPr>
              <w:t>七、文化旅游体育与传媒支出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64855E5D" w14:textId="77777777" w:rsidR="00213317" w:rsidRDefault="0082023F">
            <w:pPr>
              <w:pStyle w:val="TableParagraph"/>
              <w:ind w:left="225"/>
              <w:jc w:val="left"/>
              <w:rPr>
                <w:sz w:val="20"/>
              </w:rPr>
            </w:pPr>
            <w:r>
              <w:rPr>
                <w:sz w:val="20"/>
              </w:rPr>
              <w:t xml:space="preserve">35 </w:t>
            </w:r>
          </w:p>
        </w:tc>
        <w:tc>
          <w:tcPr>
            <w:tcW w:w="2404" w:type="dxa"/>
            <w:tcBorders>
              <w:top w:val="single" w:sz="4" w:space="0" w:color="000000"/>
              <w:left w:val="single" w:sz="4" w:space="0" w:color="000000"/>
              <w:bottom w:val="single" w:sz="4" w:space="0" w:color="000000"/>
              <w:right w:val="single" w:sz="4" w:space="0" w:color="000000"/>
            </w:tcBorders>
          </w:tcPr>
          <w:p w14:paraId="6B81F53E" w14:textId="77777777" w:rsidR="00213317" w:rsidRDefault="0082023F">
            <w:pPr>
              <w:pStyle w:val="TableParagraph"/>
              <w:rPr>
                <w:sz w:val="20"/>
              </w:rPr>
            </w:pPr>
            <w:r>
              <w:rPr>
                <w:w w:val="99"/>
                <w:sz w:val="20"/>
              </w:rPr>
              <w:t xml:space="preserve"> </w:t>
            </w:r>
          </w:p>
        </w:tc>
      </w:tr>
      <w:tr w:rsidR="00213317" w14:paraId="42498DB0" w14:textId="77777777">
        <w:trPr>
          <w:trHeight w:val="313"/>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63C3D75F" w14:textId="77777777" w:rsidR="00213317" w:rsidRDefault="0082023F">
            <w:pPr>
              <w:pStyle w:val="TableParagraph"/>
              <w:spacing w:before="30"/>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6B2A48E0" w14:textId="77777777" w:rsidR="00213317" w:rsidRDefault="0082023F">
            <w:pPr>
              <w:pStyle w:val="TableParagraph"/>
              <w:spacing w:before="30"/>
              <w:ind w:left="280"/>
              <w:jc w:val="left"/>
              <w:rPr>
                <w:sz w:val="20"/>
              </w:rPr>
            </w:pPr>
            <w:r>
              <w:rPr>
                <w:sz w:val="20"/>
              </w:rPr>
              <w:t xml:space="preserve">8 </w:t>
            </w:r>
          </w:p>
        </w:tc>
        <w:tc>
          <w:tcPr>
            <w:tcW w:w="1609" w:type="dxa"/>
            <w:tcBorders>
              <w:top w:val="single" w:sz="4" w:space="0" w:color="000000"/>
              <w:left w:val="single" w:sz="4" w:space="0" w:color="000000"/>
              <w:bottom w:val="single" w:sz="4" w:space="0" w:color="000000"/>
              <w:right w:val="single" w:sz="4" w:space="0" w:color="000000"/>
            </w:tcBorders>
          </w:tcPr>
          <w:p w14:paraId="503AB2C2" w14:textId="77777777" w:rsidR="00213317" w:rsidRDefault="0082023F">
            <w:pPr>
              <w:pStyle w:val="TableParagraph"/>
              <w:spacing w:before="30"/>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76E8A034" w14:textId="77777777" w:rsidR="00213317" w:rsidRDefault="0082023F">
            <w:pPr>
              <w:pStyle w:val="TableParagraph"/>
              <w:spacing w:before="30"/>
              <w:ind w:left="109"/>
              <w:jc w:val="left"/>
              <w:rPr>
                <w:sz w:val="20"/>
              </w:rPr>
            </w:pPr>
            <w:r>
              <w:rPr>
                <w:sz w:val="20"/>
              </w:rPr>
              <w:t>八、社会保障和就业支出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5556E207" w14:textId="77777777" w:rsidR="00213317" w:rsidRDefault="0082023F">
            <w:pPr>
              <w:pStyle w:val="TableParagraph"/>
              <w:spacing w:before="30"/>
              <w:ind w:left="225"/>
              <w:jc w:val="left"/>
              <w:rPr>
                <w:sz w:val="20"/>
              </w:rPr>
            </w:pPr>
            <w:r>
              <w:rPr>
                <w:sz w:val="20"/>
              </w:rPr>
              <w:t xml:space="preserve">36 </w:t>
            </w:r>
          </w:p>
        </w:tc>
        <w:tc>
          <w:tcPr>
            <w:tcW w:w="2404" w:type="dxa"/>
            <w:tcBorders>
              <w:top w:val="single" w:sz="4" w:space="0" w:color="000000"/>
              <w:left w:val="single" w:sz="4" w:space="0" w:color="000000"/>
              <w:bottom w:val="single" w:sz="4" w:space="0" w:color="000000"/>
              <w:right w:val="single" w:sz="4" w:space="0" w:color="000000"/>
            </w:tcBorders>
          </w:tcPr>
          <w:p w14:paraId="0129F931" w14:textId="77777777" w:rsidR="00213317" w:rsidRDefault="0082023F">
            <w:pPr>
              <w:pStyle w:val="TableParagraph"/>
              <w:spacing w:before="30"/>
              <w:rPr>
                <w:sz w:val="20"/>
              </w:rPr>
            </w:pPr>
            <w:r>
              <w:rPr>
                <w:sz w:val="20"/>
              </w:rPr>
              <w:t xml:space="preserve">17.47 </w:t>
            </w:r>
          </w:p>
        </w:tc>
      </w:tr>
      <w:tr w:rsidR="00213317" w14:paraId="2A67EC0B"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1ACD7E52"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5873C583" w14:textId="77777777" w:rsidR="00213317" w:rsidRDefault="0082023F">
            <w:pPr>
              <w:pStyle w:val="TableParagraph"/>
              <w:ind w:left="280"/>
              <w:jc w:val="left"/>
              <w:rPr>
                <w:sz w:val="20"/>
              </w:rPr>
            </w:pPr>
            <w:r>
              <w:rPr>
                <w:sz w:val="20"/>
              </w:rPr>
              <w:t xml:space="preserve">9 </w:t>
            </w:r>
          </w:p>
        </w:tc>
        <w:tc>
          <w:tcPr>
            <w:tcW w:w="1609" w:type="dxa"/>
            <w:tcBorders>
              <w:top w:val="single" w:sz="4" w:space="0" w:color="000000"/>
              <w:left w:val="single" w:sz="4" w:space="0" w:color="000000"/>
              <w:bottom w:val="single" w:sz="4" w:space="0" w:color="000000"/>
              <w:right w:val="single" w:sz="4" w:space="0" w:color="000000"/>
            </w:tcBorders>
          </w:tcPr>
          <w:p w14:paraId="6C6D157E" w14:textId="77777777" w:rsidR="00213317" w:rsidRDefault="0082023F">
            <w:pPr>
              <w:pStyle w:val="TableParagraph"/>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2FDE79FC" w14:textId="77777777" w:rsidR="00213317" w:rsidRDefault="0082023F">
            <w:pPr>
              <w:pStyle w:val="TableParagraph"/>
              <w:ind w:left="109"/>
              <w:jc w:val="left"/>
              <w:rPr>
                <w:sz w:val="20"/>
              </w:rPr>
            </w:pPr>
            <w:r>
              <w:rPr>
                <w:sz w:val="20"/>
              </w:rPr>
              <w:t>九、卫生健康支出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04FA9217" w14:textId="77777777" w:rsidR="00213317" w:rsidRDefault="0082023F">
            <w:pPr>
              <w:pStyle w:val="TableParagraph"/>
              <w:ind w:left="225"/>
              <w:jc w:val="left"/>
              <w:rPr>
                <w:sz w:val="20"/>
              </w:rPr>
            </w:pPr>
            <w:r>
              <w:rPr>
                <w:sz w:val="20"/>
              </w:rPr>
              <w:t xml:space="preserve">37 </w:t>
            </w:r>
          </w:p>
        </w:tc>
        <w:tc>
          <w:tcPr>
            <w:tcW w:w="2404" w:type="dxa"/>
            <w:tcBorders>
              <w:top w:val="single" w:sz="4" w:space="0" w:color="000000"/>
              <w:left w:val="single" w:sz="4" w:space="0" w:color="000000"/>
              <w:bottom w:val="single" w:sz="4" w:space="0" w:color="000000"/>
              <w:right w:val="single" w:sz="4" w:space="0" w:color="000000"/>
            </w:tcBorders>
          </w:tcPr>
          <w:p w14:paraId="1BC33228" w14:textId="77777777" w:rsidR="00213317" w:rsidRDefault="0082023F">
            <w:pPr>
              <w:pStyle w:val="TableParagraph"/>
              <w:rPr>
                <w:sz w:val="20"/>
              </w:rPr>
            </w:pPr>
            <w:r>
              <w:rPr>
                <w:w w:val="99"/>
                <w:sz w:val="20"/>
              </w:rPr>
              <w:t xml:space="preserve"> </w:t>
            </w:r>
          </w:p>
        </w:tc>
      </w:tr>
      <w:tr w:rsidR="00213317" w14:paraId="56A21043"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6FD72EB8"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2D28490C" w14:textId="77777777" w:rsidR="00213317" w:rsidRDefault="0082023F">
            <w:pPr>
              <w:pStyle w:val="TableParagraph"/>
              <w:spacing w:before="27"/>
              <w:ind w:left="230"/>
              <w:jc w:val="left"/>
              <w:rPr>
                <w:sz w:val="20"/>
              </w:rPr>
            </w:pPr>
            <w:r>
              <w:rPr>
                <w:sz w:val="20"/>
              </w:rPr>
              <w:t xml:space="preserve">10 </w:t>
            </w:r>
          </w:p>
        </w:tc>
        <w:tc>
          <w:tcPr>
            <w:tcW w:w="1609" w:type="dxa"/>
            <w:tcBorders>
              <w:top w:val="single" w:sz="4" w:space="0" w:color="000000"/>
              <w:left w:val="single" w:sz="4" w:space="0" w:color="000000"/>
              <w:bottom w:val="single" w:sz="4" w:space="0" w:color="000000"/>
              <w:right w:val="single" w:sz="4" w:space="0" w:color="000000"/>
            </w:tcBorders>
          </w:tcPr>
          <w:p w14:paraId="7D87231A" w14:textId="77777777" w:rsidR="00213317" w:rsidRDefault="0082023F">
            <w:pPr>
              <w:pStyle w:val="TableParagraph"/>
              <w:spacing w:before="27"/>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445AA32B" w14:textId="77777777" w:rsidR="00213317" w:rsidRDefault="0082023F">
            <w:pPr>
              <w:pStyle w:val="TableParagraph"/>
              <w:spacing w:before="27"/>
              <w:ind w:left="109"/>
              <w:jc w:val="left"/>
              <w:rPr>
                <w:sz w:val="20"/>
              </w:rPr>
            </w:pPr>
            <w:r>
              <w:rPr>
                <w:sz w:val="20"/>
              </w:rPr>
              <w:t>十、节能环保支出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643272E0" w14:textId="77777777" w:rsidR="00213317" w:rsidRDefault="0082023F">
            <w:pPr>
              <w:pStyle w:val="TableParagraph"/>
              <w:spacing w:before="27"/>
              <w:ind w:left="225"/>
              <w:jc w:val="left"/>
              <w:rPr>
                <w:sz w:val="20"/>
              </w:rPr>
            </w:pPr>
            <w:r>
              <w:rPr>
                <w:sz w:val="20"/>
              </w:rPr>
              <w:t xml:space="preserve">38 </w:t>
            </w:r>
          </w:p>
        </w:tc>
        <w:tc>
          <w:tcPr>
            <w:tcW w:w="2404" w:type="dxa"/>
            <w:tcBorders>
              <w:top w:val="single" w:sz="4" w:space="0" w:color="000000"/>
              <w:left w:val="single" w:sz="4" w:space="0" w:color="000000"/>
              <w:bottom w:val="single" w:sz="4" w:space="0" w:color="000000"/>
              <w:right w:val="single" w:sz="4" w:space="0" w:color="000000"/>
            </w:tcBorders>
          </w:tcPr>
          <w:p w14:paraId="7E6DD56F" w14:textId="77777777" w:rsidR="00213317" w:rsidRDefault="0082023F">
            <w:pPr>
              <w:pStyle w:val="TableParagraph"/>
              <w:spacing w:before="27"/>
              <w:rPr>
                <w:sz w:val="20"/>
              </w:rPr>
            </w:pPr>
            <w:r>
              <w:rPr>
                <w:w w:val="99"/>
                <w:sz w:val="20"/>
              </w:rPr>
              <w:t xml:space="preserve"> </w:t>
            </w:r>
          </w:p>
        </w:tc>
      </w:tr>
      <w:tr w:rsidR="00213317" w14:paraId="1BE16FA8"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2256CDCE"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77222E26" w14:textId="77777777" w:rsidR="00213317" w:rsidRDefault="0082023F">
            <w:pPr>
              <w:pStyle w:val="TableParagraph"/>
              <w:ind w:left="230"/>
              <w:jc w:val="left"/>
              <w:rPr>
                <w:sz w:val="20"/>
              </w:rPr>
            </w:pPr>
            <w:r>
              <w:rPr>
                <w:sz w:val="20"/>
              </w:rPr>
              <w:t xml:space="preserve">11 </w:t>
            </w:r>
          </w:p>
        </w:tc>
        <w:tc>
          <w:tcPr>
            <w:tcW w:w="1609" w:type="dxa"/>
            <w:tcBorders>
              <w:top w:val="single" w:sz="4" w:space="0" w:color="000000"/>
              <w:left w:val="single" w:sz="4" w:space="0" w:color="000000"/>
              <w:bottom w:val="single" w:sz="4" w:space="0" w:color="000000"/>
              <w:right w:val="single" w:sz="4" w:space="0" w:color="000000"/>
            </w:tcBorders>
          </w:tcPr>
          <w:p w14:paraId="75517198" w14:textId="77777777" w:rsidR="00213317" w:rsidRDefault="0082023F">
            <w:pPr>
              <w:pStyle w:val="TableParagraph"/>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507FD5EB" w14:textId="77777777" w:rsidR="00213317" w:rsidRDefault="0082023F">
            <w:pPr>
              <w:pStyle w:val="TableParagraph"/>
              <w:ind w:left="109"/>
              <w:jc w:val="left"/>
              <w:rPr>
                <w:sz w:val="20"/>
              </w:rPr>
            </w:pPr>
            <w:r>
              <w:rPr>
                <w:sz w:val="20"/>
              </w:rPr>
              <w:t>十一、城乡社区支出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533E8265" w14:textId="77777777" w:rsidR="00213317" w:rsidRDefault="0082023F">
            <w:pPr>
              <w:pStyle w:val="TableParagraph"/>
              <w:ind w:left="225"/>
              <w:jc w:val="left"/>
              <w:rPr>
                <w:sz w:val="20"/>
              </w:rPr>
            </w:pPr>
            <w:r>
              <w:rPr>
                <w:sz w:val="20"/>
              </w:rPr>
              <w:t xml:space="preserve">39 </w:t>
            </w:r>
          </w:p>
        </w:tc>
        <w:tc>
          <w:tcPr>
            <w:tcW w:w="2404" w:type="dxa"/>
            <w:tcBorders>
              <w:top w:val="single" w:sz="4" w:space="0" w:color="000000"/>
              <w:left w:val="single" w:sz="4" w:space="0" w:color="000000"/>
              <w:bottom w:val="single" w:sz="4" w:space="0" w:color="000000"/>
              <w:right w:val="single" w:sz="4" w:space="0" w:color="000000"/>
            </w:tcBorders>
          </w:tcPr>
          <w:p w14:paraId="201D375B" w14:textId="77777777" w:rsidR="00213317" w:rsidRDefault="0082023F">
            <w:pPr>
              <w:pStyle w:val="TableParagraph"/>
              <w:rPr>
                <w:sz w:val="20"/>
              </w:rPr>
            </w:pPr>
            <w:r>
              <w:rPr>
                <w:sz w:val="20"/>
              </w:rPr>
              <w:t xml:space="preserve">9,051.10 </w:t>
            </w:r>
          </w:p>
        </w:tc>
      </w:tr>
      <w:tr w:rsidR="00213317" w14:paraId="3FB2AFBB"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32855274"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3FB8FE7D" w14:textId="77777777" w:rsidR="00213317" w:rsidRDefault="0082023F">
            <w:pPr>
              <w:pStyle w:val="TableParagraph"/>
              <w:ind w:left="230"/>
              <w:jc w:val="left"/>
              <w:rPr>
                <w:sz w:val="20"/>
              </w:rPr>
            </w:pPr>
            <w:r>
              <w:rPr>
                <w:sz w:val="20"/>
              </w:rPr>
              <w:t xml:space="preserve">12 </w:t>
            </w:r>
          </w:p>
        </w:tc>
        <w:tc>
          <w:tcPr>
            <w:tcW w:w="1609" w:type="dxa"/>
            <w:tcBorders>
              <w:top w:val="single" w:sz="4" w:space="0" w:color="000000"/>
              <w:left w:val="single" w:sz="4" w:space="0" w:color="000000"/>
              <w:bottom w:val="single" w:sz="4" w:space="0" w:color="000000"/>
              <w:right w:val="single" w:sz="4" w:space="0" w:color="000000"/>
            </w:tcBorders>
          </w:tcPr>
          <w:p w14:paraId="3707CCCA" w14:textId="77777777" w:rsidR="00213317" w:rsidRDefault="0082023F">
            <w:pPr>
              <w:pStyle w:val="TableParagraph"/>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414830E2" w14:textId="77777777" w:rsidR="00213317" w:rsidRDefault="0082023F">
            <w:pPr>
              <w:pStyle w:val="TableParagraph"/>
              <w:ind w:left="109"/>
              <w:jc w:val="left"/>
              <w:rPr>
                <w:sz w:val="20"/>
              </w:rPr>
            </w:pPr>
            <w:r>
              <w:rPr>
                <w:sz w:val="20"/>
              </w:rPr>
              <w:t>十二、农林水支出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09881D3B" w14:textId="77777777" w:rsidR="00213317" w:rsidRDefault="0082023F">
            <w:pPr>
              <w:pStyle w:val="TableParagraph"/>
              <w:ind w:left="225"/>
              <w:jc w:val="left"/>
              <w:rPr>
                <w:sz w:val="20"/>
              </w:rPr>
            </w:pPr>
            <w:r>
              <w:rPr>
                <w:sz w:val="20"/>
              </w:rPr>
              <w:t xml:space="preserve">40 </w:t>
            </w:r>
          </w:p>
        </w:tc>
        <w:tc>
          <w:tcPr>
            <w:tcW w:w="2404" w:type="dxa"/>
            <w:tcBorders>
              <w:top w:val="single" w:sz="4" w:space="0" w:color="000000"/>
              <w:left w:val="single" w:sz="4" w:space="0" w:color="000000"/>
              <w:bottom w:val="single" w:sz="4" w:space="0" w:color="000000"/>
              <w:right w:val="single" w:sz="4" w:space="0" w:color="000000"/>
            </w:tcBorders>
          </w:tcPr>
          <w:p w14:paraId="45D60CB7" w14:textId="77777777" w:rsidR="00213317" w:rsidRDefault="0082023F">
            <w:pPr>
              <w:pStyle w:val="TableParagraph"/>
              <w:rPr>
                <w:sz w:val="20"/>
              </w:rPr>
            </w:pPr>
            <w:r>
              <w:rPr>
                <w:sz w:val="20"/>
              </w:rPr>
              <w:t xml:space="preserve">119.00 </w:t>
            </w:r>
          </w:p>
        </w:tc>
      </w:tr>
      <w:tr w:rsidR="00213317" w14:paraId="7AA4B55D"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450C7E50"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0B5693B0" w14:textId="77777777" w:rsidR="00213317" w:rsidRDefault="0082023F">
            <w:pPr>
              <w:pStyle w:val="TableParagraph"/>
              <w:ind w:left="230"/>
              <w:jc w:val="left"/>
              <w:rPr>
                <w:sz w:val="20"/>
              </w:rPr>
            </w:pPr>
            <w:r>
              <w:rPr>
                <w:sz w:val="20"/>
              </w:rPr>
              <w:t xml:space="preserve">13 </w:t>
            </w:r>
          </w:p>
        </w:tc>
        <w:tc>
          <w:tcPr>
            <w:tcW w:w="1609" w:type="dxa"/>
            <w:tcBorders>
              <w:top w:val="single" w:sz="4" w:space="0" w:color="000000"/>
              <w:left w:val="single" w:sz="4" w:space="0" w:color="000000"/>
              <w:bottom w:val="single" w:sz="4" w:space="0" w:color="000000"/>
              <w:right w:val="single" w:sz="4" w:space="0" w:color="000000"/>
            </w:tcBorders>
          </w:tcPr>
          <w:p w14:paraId="136C8B80" w14:textId="77777777" w:rsidR="00213317" w:rsidRDefault="0082023F">
            <w:pPr>
              <w:pStyle w:val="TableParagraph"/>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463068B1" w14:textId="77777777" w:rsidR="00213317" w:rsidRDefault="0082023F">
            <w:pPr>
              <w:pStyle w:val="TableParagraph"/>
              <w:ind w:left="109"/>
              <w:jc w:val="left"/>
              <w:rPr>
                <w:sz w:val="20"/>
              </w:rPr>
            </w:pPr>
            <w:r>
              <w:rPr>
                <w:sz w:val="20"/>
              </w:rPr>
              <w:t>十三、交通运输支出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4A2D3B2C" w14:textId="77777777" w:rsidR="00213317" w:rsidRDefault="0082023F">
            <w:pPr>
              <w:pStyle w:val="TableParagraph"/>
              <w:ind w:left="225"/>
              <w:jc w:val="left"/>
              <w:rPr>
                <w:sz w:val="20"/>
              </w:rPr>
            </w:pPr>
            <w:r>
              <w:rPr>
                <w:sz w:val="20"/>
              </w:rPr>
              <w:t xml:space="preserve">41 </w:t>
            </w:r>
          </w:p>
        </w:tc>
        <w:tc>
          <w:tcPr>
            <w:tcW w:w="2404" w:type="dxa"/>
            <w:tcBorders>
              <w:top w:val="single" w:sz="4" w:space="0" w:color="000000"/>
              <w:left w:val="single" w:sz="4" w:space="0" w:color="000000"/>
              <w:bottom w:val="single" w:sz="4" w:space="0" w:color="000000"/>
              <w:right w:val="single" w:sz="4" w:space="0" w:color="000000"/>
            </w:tcBorders>
          </w:tcPr>
          <w:p w14:paraId="4443DDE7" w14:textId="77777777" w:rsidR="00213317" w:rsidRDefault="0082023F">
            <w:pPr>
              <w:pStyle w:val="TableParagraph"/>
              <w:rPr>
                <w:sz w:val="20"/>
              </w:rPr>
            </w:pPr>
            <w:r>
              <w:rPr>
                <w:w w:val="99"/>
                <w:sz w:val="20"/>
              </w:rPr>
              <w:t xml:space="preserve"> </w:t>
            </w:r>
          </w:p>
        </w:tc>
      </w:tr>
      <w:tr w:rsidR="00213317" w14:paraId="21B41EB7" w14:textId="77777777">
        <w:trPr>
          <w:trHeight w:val="314"/>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1BCEB7CF" w14:textId="77777777" w:rsidR="00213317" w:rsidRDefault="0082023F">
            <w:pPr>
              <w:pStyle w:val="TableParagraph"/>
              <w:spacing w:before="30"/>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646E3FF6" w14:textId="77777777" w:rsidR="00213317" w:rsidRDefault="0082023F">
            <w:pPr>
              <w:pStyle w:val="TableParagraph"/>
              <w:spacing w:before="30"/>
              <w:ind w:left="230"/>
              <w:jc w:val="left"/>
              <w:rPr>
                <w:sz w:val="20"/>
              </w:rPr>
            </w:pPr>
            <w:r>
              <w:rPr>
                <w:sz w:val="20"/>
              </w:rPr>
              <w:t xml:space="preserve">14 </w:t>
            </w:r>
          </w:p>
        </w:tc>
        <w:tc>
          <w:tcPr>
            <w:tcW w:w="1609" w:type="dxa"/>
            <w:tcBorders>
              <w:top w:val="single" w:sz="4" w:space="0" w:color="000000"/>
              <w:left w:val="single" w:sz="4" w:space="0" w:color="000000"/>
              <w:bottom w:val="single" w:sz="4" w:space="0" w:color="000000"/>
              <w:right w:val="single" w:sz="4" w:space="0" w:color="000000"/>
            </w:tcBorders>
          </w:tcPr>
          <w:p w14:paraId="7498B04F" w14:textId="77777777" w:rsidR="00213317" w:rsidRDefault="0082023F">
            <w:pPr>
              <w:pStyle w:val="TableParagraph"/>
              <w:spacing w:before="30"/>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20B0AEC7" w14:textId="77777777" w:rsidR="00213317" w:rsidRDefault="0082023F">
            <w:pPr>
              <w:pStyle w:val="TableParagraph"/>
              <w:spacing w:before="30"/>
              <w:ind w:left="109"/>
              <w:jc w:val="left"/>
              <w:rPr>
                <w:sz w:val="20"/>
              </w:rPr>
            </w:pPr>
            <w:r>
              <w:rPr>
                <w:sz w:val="20"/>
              </w:rPr>
              <w:t>十四、资源勘探信息等支出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352DC74F" w14:textId="77777777" w:rsidR="00213317" w:rsidRDefault="0082023F">
            <w:pPr>
              <w:pStyle w:val="TableParagraph"/>
              <w:spacing w:before="30"/>
              <w:ind w:left="225"/>
              <w:jc w:val="left"/>
              <w:rPr>
                <w:sz w:val="20"/>
              </w:rPr>
            </w:pPr>
            <w:r>
              <w:rPr>
                <w:sz w:val="20"/>
              </w:rPr>
              <w:t xml:space="preserve">42 </w:t>
            </w:r>
          </w:p>
        </w:tc>
        <w:tc>
          <w:tcPr>
            <w:tcW w:w="2404" w:type="dxa"/>
            <w:tcBorders>
              <w:top w:val="single" w:sz="4" w:space="0" w:color="000000"/>
              <w:left w:val="single" w:sz="4" w:space="0" w:color="000000"/>
              <w:bottom w:val="single" w:sz="4" w:space="0" w:color="000000"/>
              <w:right w:val="single" w:sz="4" w:space="0" w:color="000000"/>
            </w:tcBorders>
          </w:tcPr>
          <w:p w14:paraId="3843F253" w14:textId="77777777" w:rsidR="00213317" w:rsidRDefault="0082023F">
            <w:pPr>
              <w:pStyle w:val="TableParagraph"/>
              <w:spacing w:before="30"/>
              <w:rPr>
                <w:sz w:val="20"/>
              </w:rPr>
            </w:pPr>
            <w:r>
              <w:rPr>
                <w:w w:val="99"/>
                <w:sz w:val="20"/>
              </w:rPr>
              <w:t xml:space="preserve"> </w:t>
            </w:r>
          </w:p>
        </w:tc>
      </w:tr>
      <w:tr w:rsidR="00213317" w14:paraId="215FFD15"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160B0DAD"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41186C5B" w14:textId="77777777" w:rsidR="00213317" w:rsidRDefault="0082023F">
            <w:pPr>
              <w:pStyle w:val="TableParagraph"/>
              <w:ind w:left="230"/>
              <w:jc w:val="left"/>
              <w:rPr>
                <w:sz w:val="20"/>
              </w:rPr>
            </w:pPr>
            <w:r>
              <w:rPr>
                <w:sz w:val="20"/>
              </w:rPr>
              <w:t xml:space="preserve">15 </w:t>
            </w:r>
          </w:p>
        </w:tc>
        <w:tc>
          <w:tcPr>
            <w:tcW w:w="1609" w:type="dxa"/>
            <w:tcBorders>
              <w:top w:val="single" w:sz="4" w:space="0" w:color="000000"/>
              <w:left w:val="single" w:sz="4" w:space="0" w:color="000000"/>
              <w:bottom w:val="single" w:sz="4" w:space="0" w:color="000000"/>
              <w:right w:val="single" w:sz="4" w:space="0" w:color="000000"/>
            </w:tcBorders>
          </w:tcPr>
          <w:p w14:paraId="6101B5F9" w14:textId="77777777" w:rsidR="00213317" w:rsidRDefault="0082023F">
            <w:pPr>
              <w:pStyle w:val="TableParagraph"/>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19AF0646" w14:textId="77777777" w:rsidR="00213317" w:rsidRDefault="0082023F">
            <w:pPr>
              <w:pStyle w:val="TableParagraph"/>
              <w:ind w:left="109"/>
              <w:jc w:val="left"/>
              <w:rPr>
                <w:sz w:val="20"/>
              </w:rPr>
            </w:pPr>
            <w:r>
              <w:rPr>
                <w:sz w:val="20"/>
              </w:rPr>
              <w:t>十五、商业服务业等支出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6A9065B9" w14:textId="77777777" w:rsidR="00213317" w:rsidRDefault="0082023F">
            <w:pPr>
              <w:pStyle w:val="TableParagraph"/>
              <w:ind w:left="225"/>
              <w:jc w:val="left"/>
              <w:rPr>
                <w:sz w:val="20"/>
              </w:rPr>
            </w:pPr>
            <w:r>
              <w:rPr>
                <w:sz w:val="20"/>
              </w:rPr>
              <w:t xml:space="preserve">43 </w:t>
            </w:r>
          </w:p>
        </w:tc>
        <w:tc>
          <w:tcPr>
            <w:tcW w:w="2404" w:type="dxa"/>
            <w:tcBorders>
              <w:top w:val="single" w:sz="4" w:space="0" w:color="000000"/>
              <w:left w:val="single" w:sz="4" w:space="0" w:color="000000"/>
              <w:bottom w:val="single" w:sz="4" w:space="0" w:color="000000"/>
              <w:right w:val="single" w:sz="4" w:space="0" w:color="000000"/>
            </w:tcBorders>
          </w:tcPr>
          <w:p w14:paraId="409B502F" w14:textId="77777777" w:rsidR="00213317" w:rsidRDefault="0082023F">
            <w:pPr>
              <w:pStyle w:val="TableParagraph"/>
              <w:rPr>
                <w:sz w:val="20"/>
              </w:rPr>
            </w:pPr>
            <w:r>
              <w:rPr>
                <w:w w:val="99"/>
                <w:sz w:val="20"/>
              </w:rPr>
              <w:t xml:space="preserve"> </w:t>
            </w:r>
          </w:p>
        </w:tc>
      </w:tr>
      <w:tr w:rsidR="00213317" w14:paraId="2551C9F6"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7A7CD894"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228DB0AF" w14:textId="77777777" w:rsidR="00213317" w:rsidRDefault="0082023F">
            <w:pPr>
              <w:pStyle w:val="TableParagraph"/>
              <w:spacing w:before="27"/>
              <w:ind w:left="230"/>
              <w:jc w:val="left"/>
              <w:rPr>
                <w:sz w:val="20"/>
              </w:rPr>
            </w:pPr>
            <w:r>
              <w:rPr>
                <w:sz w:val="20"/>
              </w:rPr>
              <w:t xml:space="preserve">16 </w:t>
            </w:r>
          </w:p>
        </w:tc>
        <w:tc>
          <w:tcPr>
            <w:tcW w:w="1609" w:type="dxa"/>
            <w:tcBorders>
              <w:top w:val="single" w:sz="4" w:space="0" w:color="000000"/>
              <w:left w:val="single" w:sz="4" w:space="0" w:color="000000"/>
              <w:bottom w:val="single" w:sz="4" w:space="0" w:color="000000"/>
              <w:right w:val="single" w:sz="4" w:space="0" w:color="000000"/>
            </w:tcBorders>
          </w:tcPr>
          <w:p w14:paraId="30BFFA6C" w14:textId="77777777" w:rsidR="00213317" w:rsidRDefault="0082023F">
            <w:pPr>
              <w:pStyle w:val="TableParagraph"/>
              <w:spacing w:before="27"/>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4FF6DAB3" w14:textId="77777777" w:rsidR="00213317" w:rsidRDefault="0082023F">
            <w:pPr>
              <w:pStyle w:val="TableParagraph"/>
              <w:spacing w:before="27"/>
              <w:ind w:left="109"/>
              <w:jc w:val="left"/>
              <w:rPr>
                <w:sz w:val="20"/>
              </w:rPr>
            </w:pPr>
            <w:r>
              <w:rPr>
                <w:sz w:val="20"/>
              </w:rPr>
              <w:t>十六、金融支出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4C30DA38" w14:textId="77777777" w:rsidR="00213317" w:rsidRDefault="0082023F">
            <w:pPr>
              <w:pStyle w:val="TableParagraph"/>
              <w:spacing w:before="27"/>
              <w:ind w:left="225"/>
              <w:jc w:val="left"/>
              <w:rPr>
                <w:sz w:val="20"/>
              </w:rPr>
            </w:pPr>
            <w:r>
              <w:rPr>
                <w:sz w:val="20"/>
              </w:rPr>
              <w:t xml:space="preserve">44 </w:t>
            </w:r>
          </w:p>
        </w:tc>
        <w:tc>
          <w:tcPr>
            <w:tcW w:w="2404" w:type="dxa"/>
            <w:tcBorders>
              <w:top w:val="single" w:sz="4" w:space="0" w:color="000000"/>
              <w:left w:val="single" w:sz="4" w:space="0" w:color="000000"/>
              <w:bottom w:val="single" w:sz="4" w:space="0" w:color="000000"/>
              <w:right w:val="single" w:sz="4" w:space="0" w:color="000000"/>
            </w:tcBorders>
          </w:tcPr>
          <w:p w14:paraId="09308458" w14:textId="77777777" w:rsidR="00213317" w:rsidRDefault="0082023F">
            <w:pPr>
              <w:pStyle w:val="TableParagraph"/>
              <w:spacing w:before="27"/>
              <w:rPr>
                <w:sz w:val="20"/>
              </w:rPr>
            </w:pPr>
            <w:r>
              <w:rPr>
                <w:w w:val="99"/>
                <w:sz w:val="20"/>
              </w:rPr>
              <w:t xml:space="preserve"> </w:t>
            </w:r>
          </w:p>
        </w:tc>
      </w:tr>
      <w:tr w:rsidR="00213317" w14:paraId="5F1D71AC"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4DBD995D"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7DB16B0F" w14:textId="77777777" w:rsidR="00213317" w:rsidRDefault="0082023F">
            <w:pPr>
              <w:pStyle w:val="TableParagraph"/>
              <w:ind w:left="230"/>
              <w:jc w:val="left"/>
              <w:rPr>
                <w:sz w:val="20"/>
              </w:rPr>
            </w:pPr>
            <w:r>
              <w:rPr>
                <w:sz w:val="20"/>
              </w:rPr>
              <w:t xml:space="preserve">17 </w:t>
            </w:r>
          </w:p>
        </w:tc>
        <w:tc>
          <w:tcPr>
            <w:tcW w:w="1609" w:type="dxa"/>
            <w:tcBorders>
              <w:top w:val="single" w:sz="4" w:space="0" w:color="000000"/>
              <w:left w:val="single" w:sz="4" w:space="0" w:color="000000"/>
              <w:bottom w:val="single" w:sz="4" w:space="0" w:color="000000"/>
              <w:right w:val="single" w:sz="4" w:space="0" w:color="000000"/>
            </w:tcBorders>
          </w:tcPr>
          <w:p w14:paraId="1A651C55" w14:textId="77777777" w:rsidR="00213317" w:rsidRDefault="0082023F">
            <w:pPr>
              <w:pStyle w:val="TableParagraph"/>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33FCA25A" w14:textId="77777777" w:rsidR="00213317" w:rsidRDefault="0082023F">
            <w:pPr>
              <w:pStyle w:val="TableParagraph"/>
              <w:ind w:left="109"/>
              <w:jc w:val="left"/>
              <w:rPr>
                <w:sz w:val="20"/>
              </w:rPr>
            </w:pPr>
            <w:r>
              <w:rPr>
                <w:sz w:val="20"/>
              </w:rPr>
              <w:t>十七、援助其他地区支出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7DED1662" w14:textId="77777777" w:rsidR="00213317" w:rsidRDefault="0082023F">
            <w:pPr>
              <w:pStyle w:val="TableParagraph"/>
              <w:ind w:left="225"/>
              <w:jc w:val="left"/>
              <w:rPr>
                <w:sz w:val="20"/>
              </w:rPr>
            </w:pPr>
            <w:r>
              <w:rPr>
                <w:sz w:val="20"/>
              </w:rPr>
              <w:t xml:space="preserve">45 </w:t>
            </w:r>
          </w:p>
        </w:tc>
        <w:tc>
          <w:tcPr>
            <w:tcW w:w="2404" w:type="dxa"/>
            <w:tcBorders>
              <w:top w:val="single" w:sz="4" w:space="0" w:color="000000"/>
              <w:left w:val="single" w:sz="4" w:space="0" w:color="000000"/>
              <w:bottom w:val="single" w:sz="4" w:space="0" w:color="000000"/>
              <w:right w:val="single" w:sz="4" w:space="0" w:color="000000"/>
            </w:tcBorders>
          </w:tcPr>
          <w:p w14:paraId="0B809694" w14:textId="77777777" w:rsidR="00213317" w:rsidRDefault="0082023F">
            <w:pPr>
              <w:pStyle w:val="TableParagraph"/>
              <w:rPr>
                <w:sz w:val="20"/>
              </w:rPr>
            </w:pPr>
            <w:r>
              <w:rPr>
                <w:w w:val="99"/>
                <w:sz w:val="20"/>
              </w:rPr>
              <w:t xml:space="preserve"> </w:t>
            </w:r>
          </w:p>
        </w:tc>
      </w:tr>
      <w:tr w:rsidR="00213317" w14:paraId="6C65EAFA"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079EBF63"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7020DBA7" w14:textId="77777777" w:rsidR="00213317" w:rsidRDefault="0082023F">
            <w:pPr>
              <w:pStyle w:val="TableParagraph"/>
              <w:spacing w:before="27"/>
              <w:ind w:left="230"/>
              <w:jc w:val="left"/>
              <w:rPr>
                <w:sz w:val="20"/>
              </w:rPr>
            </w:pPr>
            <w:r>
              <w:rPr>
                <w:sz w:val="20"/>
              </w:rPr>
              <w:t xml:space="preserve">18 </w:t>
            </w:r>
          </w:p>
        </w:tc>
        <w:tc>
          <w:tcPr>
            <w:tcW w:w="1609" w:type="dxa"/>
            <w:tcBorders>
              <w:top w:val="single" w:sz="4" w:space="0" w:color="000000"/>
              <w:left w:val="single" w:sz="4" w:space="0" w:color="000000"/>
              <w:bottom w:val="single" w:sz="4" w:space="0" w:color="000000"/>
              <w:right w:val="single" w:sz="4" w:space="0" w:color="000000"/>
            </w:tcBorders>
          </w:tcPr>
          <w:p w14:paraId="379799B1" w14:textId="77777777" w:rsidR="00213317" w:rsidRDefault="0082023F">
            <w:pPr>
              <w:pStyle w:val="TableParagraph"/>
              <w:spacing w:before="27"/>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4DEFF73D" w14:textId="77777777" w:rsidR="00213317" w:rsidRDefault="0082023F">
            <w:pPr>
              <w:pStyle w:val="TableParagraph"/>
              <w:spacing w:before="27"/>
              <w:ind w:left="109"/>
              <w:jc w:val="left"/>
              <w:rPr>
                <w:sz w:val="20"/>
              </w:rPr>
            </w:pPr>
            <w:r>
              <w:rPr>
                <w:sz w:val="20"/>
              </w:rPr>
              <w:t>十八、自然资源海洋气象等支出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09ECB422" w14:textId="77777777" w:rsidR="00213317" w:rsidRDefault="0082023F">
            <w:pPr>
              <w:pStyle w:val="TableParagraph"/>
              <w:spacing w:before="27"/>
              <w:ind w:left="225"/>
              <w:jc w:val="left"/>
              <w:rPr>
                <w:sz w:val="20"/>
              </w:rPr>
            </w:pPr>
            <w:r>
              <w:rPr>
                <w:sz w:val="20"/>
              </w:rPr>
              <w:t xml:space="preserve">46 </w:t>
            </w:r>
          </w:p>
        </w:tc>
        <w:tc>
          <w:tcPr>
            <w:tcW w:w="2404" w:type="dxa"/>
            <w:tcBorders>
              <w:top w:val="single" w:sz="4" w:space="0" w:color="000000"/>
              <w:left w:val="single" w:sz="4" w:space="0" w:color="000000"/>
              <w:bottom w:val="single" w:sz="4" w:space="0" w:color="000000"/>
              <w:right w:val="single" w:sz="4" w:space="0" w:color="000000"/>
            </w:tcBorders>
          </w:tcPr>
          <w:p w14:paraId="58C72F14" w14:textId="77777777" w:rsidR="00213317" w:rsidRDefault="0082023F">
            <w:pPr>
              <w:pStyle w:val="TableParagraph"/>
              <w:spacing w:before="27"/>
              <w:rPr>
                <w:sz w:val="20"/>
              </w:rPr>
            </w:pPr>
            <w:r>
              <w:rPr>
                <w:w w:val="99"/>
                <w:sz w:val="20"/>
              </w:rPr>
              <w:t xml:space="preserve"> </w:t>
            </w:r>
          </w:p>
        </w:tc>
      </w:tr>
      <w:tr w:rsidR="00213317" w14:paraId="752401AD" w14:textId="77777777">
        <w:trPr>
          <w:trHeight w:val="311"/>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1CF47B6C"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6A2FA8C9" w14:textId="77777777" w:rsidR="00213317" w:rsidRDefault="0082023F">
            <w:pPr>
              <w:pStyle w:val="TableParagraph"/>
              <w:spacing w:before="27"/>
              <w:ind w:left="230"/>
              <w:jc w:val="left"/>
              <w:rPr>
                <w:sz w:val="20"/>
              </w:rPr>
            </w:pPr>
            <w:r>
              <w:rPr>
                <w:sz w:val="20"/>
              </w:rPr>
              <w:t xml:space="preserve">19 </w:t>
            </w:r>
          </w:p>
        </w:tc>
        <w:tc>
          <w:tcPr>
            <w:tcW w:w="1609" w:type="dxa"/>
            <w:tcBorders>
              <w:top w:val="single" w:sz="4" w:space="0" w:color="000000"/>
              <w:left w:val="single" w:sz="4" w:space="0" w:color="000000"/>
              <w:bottom w:val="single" w:sz="4" w:space="0" w:color="000000"/>
              <w:right w:val="single" w:sz="4" w:space="0" w:color="000000"/>
            </w:tcBorders>
          </w:tcPr>
          <w:p w14:paraId="416B1CF5" w14:textId="77777777" w:rsidR="00213317" w:rsidRDefault="0082023F">
            <w:pPr>
              <w:pStyle w:val="TableParagraph"/>
              <w:spacing w:before="27"/>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4542B919" w14:textId="77777777" w:rsidR="00213317" w:rsidRDefault="0082023F">
            <w:pPr>
              <w:pStyle w:val="TableParagraph"/>
              <w:spacing w:before="27"/>
              <w:ind w:left="109"/>
              <w:jc w:val="left"/>
              <w:rPr>
                <w:sz w:val="20"/>
              </w:rPr>
            </w:pPr>
            <w:r>
              <w:rPr>
                <w:sz w:val="20"/>
              </w:rPr>
              <w:t>十九、住房保障支出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2BC3C29C" w14:textId="77777777" w:rsidR="00213317" w:rsidRDefault="0082023F">
            <w:pPr>
              <w:pStyle w:val="TableParagraph"/>
              <w:spacing w:before="27"/>
              <w:ind w:left="225"/>
              <w:jc w:val="left"/>
              <w:rPr>
                <w:sz w:val="20"/>
              </w:rPr>
            </w:pPr>
            <w:r>
              <w:rPr>
                <w:sz w:val="20"/>
              </w:rPr>
              <w:t xml:space="preserve">47 </w:t>
            </w:r>
          </w:p>
        </w:tc>
        <w:tc>
          <w:tcPr>
            <w:tcW w:w="2404" w:type="dxa"/>
            <w:tcBorders>
              <w:top w:val="single" w:sz="4" w:space="0" w:color="000000"/>
              <w:left w:val="single" w:sz="4" w:space="0" w:color="000000"/>
              <w:bottom w:val="single" w:sz="4" w:space="0" w:color="000000"/>
              <w:right w:val="single" w:sz="4" w:space="0" w:color="000000"/>
            </w:tcBorders>
          </w:tcPr>
          <w:p w14:paraId="100D9BF0" w14:textId="77777777" w:rsidR="00213317" w:rsidRDefault="0082023F">
            <w:pPr>
              <w:pStyle w:val="TableParagraph"/>
              <w:spacing w:before="27"/>
              <w:rPr>
                <w:sz w:val="20"/>
              </w:rPr>
            </w:pPr>
            <w:r>
              <w:rPr>
                <w:w w:val="99"/>
                <w:sz w:val="20"/>
              </w:rPr>
              <w:t xml:space="preserve"> </w:t>
            </w:r>
          </w:p>
        </w:tc>
      </w:tr>
      <w:tr w:rsidR="00213317" w14:paraId="3847F41A" w14:textId="77777777">
        <w:trPr>
          <w:trHeight w:val="313"/>
        </w:trPr>
        <w:tc>
          <w:tcPr>
            <w:tcW w:w="4633" w:type="dxa"/>
            <w:tcBorders>
              <w:top w:val="single" w:sz="4" w:space="0" w:color="000000"/>
              <w:left w:val="single" w:sz="4" w:space="0" w:color="000000"/>
              <w:bottom w:val="single" w:sz="4" w:space="0" w:color="000000"/>
              <w:right w:val="single" w:sz="4" w:space="0" w:color="000000"/>
            </w:tcBorders>
            <w:shd w:val="clear" w:color="auto" w:fill="C0C0C0"/>
          </w:tcPr>
          <w:p w14:paraId="01615299" w14:textId="77777777" w:rsidR="00213317" w:rsidRDefault="0082023F">
            <w:pPr>
              <w:pStyle w:val="TableParagraph"/>
              <w:spacing w:before="30"/>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single" w:sz="4" w:space="0" w:color="000000"/>
              <w:left w:val="single" w:sz="4" w:space="0" w:color="000000"/>
              <w:bottom w:val="single" w:sz="4" w:space="0" w:color="000000"/>
              <w:right w:val="single" w:sz="4" w:space="0" w:color="000000"/>
            </w:tcBorders>
            <w:shd w:val="clear" w:color="auto" w:fill="C0C0C0"/>
          </w:tcPr>
          <w:p w14:paraId="0DAA57BB" w14:textId="77777777" w:rsidR="00213317" w:rsidRDefault="0082023F">
            <w:pPr>
              <w:pStyle w:val="TableParagraph"/>
              <w:spacing w:before="30"/>
              <w:ind w:left="230"/>
              <w:jc w:val="left"/>
              <w:rPr>
                <w:sz w:val="20"/>
              </w:rPr>
            </w:pPr>
            <w:r>
              <w:rPr>
                <w:sz w:val="20"/>
              </w:rPr>
              <w:t xml:space="preserve">20 </w:t>
            </w:r>
          </w:p>
        </w:tc>
        <w:tc>
          <w:tcPr>
            <w:tcW w:w="1609" w:type="dxa"/>
            <w:tcBorders>
              <w:top w:val="single" w:sz="4" w:space="0" w:color="000000"/>
              <w:left w:val="single" w:sz="4" w:space="0" w:color="000000"/>
              <w:bottom w:val="single" w:sz="4" w:space="0" w:color="000000"/>
              <w:right w:val="single" w:sz="4" w:space="0" w:color="000000"/>
            </w:tcBorders>
          </w:tcPr>
          <w:p w14:paraId="5AF4517D" w14:textId="77777777" w:rsidR="00213317" w:rsidRDefault="0082023F">
            <w:pPr>
              <w:pStyle w:val="TableParagraph"/>
              <w:spacing w:before="30"/>
              <w:ind w:right="-15"/>
              <w:rPr>
                <w:sz w:val="20"/>
              </w:rPr>
            </w:pPr>
            <w:r>
              <w:rPr>
                <w:w w:val="99"/>
                <w:sz w:val="20"/>
              </w:rPr>
              <w:t xml:space="preserve"> </w:t>
            </w:r>
          </w:p>
        </w:tc>
        <w:tc>
          <w:tcPr>
            <w:tcW w:w="4636" w:type="dxa"/>
            <w:tcBorders>
              <w:top w:val="single" w:sz="4" w:space="0" w:color="000000"/>
              <w:left w:val="single" w:sz="4" w:space="0" w:color="000000"/>
              <w:bottom w:val="single" w:sz="4" w:space="0" w:color="000000"/>
              <w:right w:val="single" w:sz="4" w:space="0" w:color="000000"/>
            </w:tcBorders>
            <w:shd w:val="clear" w:color="auto" w:fill="C0C0C0"/>
          </w:tcPr>
          <w:p w14:paraId="69E7025C" w14:textId="77777777" w:rsidR="00213317" w:rsidRDefault="0082023F">
            <w:pPr>
              <w:pStyle w:val="TableParagraph"/>
              <w:spacing w:before="30"/>
              <w:ind w:left="109"/>
              <w:jc w:val="left"/>
              <w:rPr>
                <w:sz w:val="20"/>
              </w:rPr>
            </w:pPr>
            <w:r>
              <w:rPr>
                <w:sz w:val="20"/>
              </w:rPr>
              <w:t>二十、粮油物资储备支出</w:t>
            </w:r>
            <w:r>
              <w:rPr>
                <w:sz w:val="20"/>
              </w:rPr>
              <w:t xml:space="preserve"> </w:t>
            </w:r>
          </w:p>
        </w:tc>
        <w:tc>
          <w:tcPr>
            <w:tcW w:w="656" w:type="dxa"/>
            <w:tcBorders>
              <w:top w:val="single" w:sz="4" w:space="0" w:color="000000"/>
              <w:left w:val="single" w:sz="4" w:space="0" w:color="000000"/>
              <w:bottom w:val="single" w:sz="4" w:space="0" w:color="000000"/>
              <w:right w:val="single" w:sz="4" w:space="0" w:color="000000"/>
            </w:tcBorders>
            <w:shd w:val="clear" w:color="auto" w:fill="C0C0C0"/>
          </w:tcPr>
          <w:p w14:paraId="5E5272C4" w14:textId="77777777" w:rsidR="00213317" w:rsidRDefault="0082023F">
            <w:pPr>
              <w:pStyle w:val="TableParagraph"/>
              <w:spacing w:before="30"/>
              <w:ind w:left="225"/>
              <w:jc w:val="left"/>
              <w:rPr>
                <w:sz w:val="20"/>
              </w:rPr>
            </w:pPr>
            <w:r>
              <w:rPr>
                <w:sz w:val="20"/>
              </w:rPr>
              <w:t xml:space="preserve">48 </w:t>
            </w:r>
          </w:p>
        </w:tc>
        <w:tc>
          <w:tcPr>
            <w:tcW w:w="2404" w:type="dxa"/>
            <w:tcBorders>
              <w:top w:val="single" w:sz="4" w:space="0" w:color="000000"/>
              <w:left w:val="single" w:sz="4" w:space="0" w:color="000000"/>
              <w:bottom w:val="single" w:sz="4" w:space="0" w:color="000000"/>
              <w:right w:val="single" w:sz="4" w:space="0" w:color="000000"/>
            </w:tcBorders>
          </w:tcPr>
          <w:p w14:paraId="1C099FE6" w14:textId="77777777" w:rsidR="00213317" w:rsidRDefault="0082023F">
            <w:pPr>
              <w:pStyle w:val="TableParagraph"/>
              <w:spacing w:before="30"/>
              <w:rPr>
                <w:sz w:val="20"/>
              </w:rPr>
            </w:pPr>
            <w:r>
              <w:rPr>
                <w:w w:val="99"/>
                <w:sz w:val="20"/>
              </w:rPr>
              <w:t xml:space="preserve"> </w:t>
            </w:r>
          </w:p>
        </w:tc>
      </w:tr>
    </w:tbl>
    <w:p w14:paraId="3B6C501A" w14:textId="77777777" w:rsidR="00213317" w:rsidRDefault="00213317">
      <w:pPr>
        <w:rPr>
          <w:sz w:val="20"/>
        </w:rPr>
        <w:sectPr w:rsidR="00213317">
          <w:footerReference w:type="default" r:id="rId10"/>
          <w:pgSz w:w="16840" w:h="11910" w:orient="landscape"/>
          <w:pgMar w:top="1100" w:right="760" w:bottom="920" w:left="1020" w:header="0" w:footer="731" w:gutter="0"/>
          <w:cols w:space="720"/>
        </w:sectPr>
      </w:pPr>
    </w:p>
    <w:p w14:paraId="4549DA4C" w14:textId="77777777" w:rsidR="00213317" w:rsidRDefault="00213317">
      <w:pPr>
        <w:pStyle w:val="a3"/>
        <w:spacing w:before="4" w:after="1"/>
        <w:rPr>
          <w:rFonts w:ascii="黑体"/>
          <w:sz w:val="24"/>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633"/>
        <w:gridCol w:w="658"/>
        <w:gridCol w:w="1609"/>
        <w:gridCol w:w="4636"/>
        <w:gridCol w:w="656"/>
        <w:gridCol w:w="2404"/>
      </w:tblGrid>
      <w:tr w:rsidR="00213317" w14:paraId="3F760117" w14:textId="77777777">
        <w:trPr>
          <w:trHeight w:val="311"/>
        </w:trPr>
        <w:tc>
          <w:tcPr>
            <w:tcW w:w="4633" w:type="dxa"/>
            <w:tcBorders>
              <w:top w:val="nil"/>
            </w:tcBorders>
            <w:shd w:val="clear" w:color="auto" w:fill="C0C0C0"/>
          </w:tcPr>
          <w:p w14:paraId="3D48822E"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658" w:type="dxa"/>
            <w:tcBorders>
              <w:top w:val="nil"/>
            </w:tcBorders>
            <w:shd w:val="clear" w:color="auto" w:fill="C0C0C0"/>
          </w:tcPr>
          <w:p w14:paraId="21B7001F" w14:textId="77777777" w:rsidR="00213317" w:rsidRDefault="0082023F">
            <w:pPr>
              <w:pStyle w:val="TableParagraph"/>
              <w:ind w:right="118"/>
              <w:rPr>
                <w:sz w:val="20"/>
              </w:rPr>
            </w:pPr>
            <w:r>
              <w:rPr>
                <w:sz w:val="20"/>
              </w:rPr>
              <w:t xml:space="preserve">21 </w:t>
            </w:r>
          </w:p>
        </w:tc>
        <w:tc>
          <w:tcPr>
            <w:tcW w:w="1609" w:type="dxa"/>
            <w:tcBorders>
              <w:top w:val="nil"/>
            </w:tcBorders>
          </w:tcPr>
          <w:p w14:paraId="048C5DD6" w14:textId="77777777" w:rsidR="00213317" w:rsidRDefault="0082023F">
            <w:pPr>
              <w:pStyle w:val="TableParagraph"/>
              <w:ind w:right="-15"/>
              <w:rPr>
                <w:sz w:val="20"/>
              </w:rPr>
            </w:pPr>
            <w:r>
              <w:rPr>
                <w:w w:val="99"/>
                <w:sz w:val="20"/>
              </w:rPr>
              <w:t xml:space="preserve"> </w:t>
            </w:r>
          </w:p>
        </w:tc>
        <w:tc>
          <w:tcPr>
            <w:tcW w:w="4636" w:type="dxa"/>
            <w:tcBorders>
              <w:top w:val="nil"/>
            </w:tcBorders>
            <w:shd w:val="clear" w:color="auto" w:fill="C0C0C0"/>
          </w:tcPr>
          <w:p w14:paraId="17F8938A" w14:textId="77777777" w:rsidR="00213317" w:rsidRDefault="0082023F">
            <w:pPr>
              <w:pStyle w:val="TableParagraph"/>
              <w:ind w:left="109"/>
              <w:jc w:val="left"/>
              <w:rPr>
                <w:sz w:val="20"/>
              </w:rPr>
            </w:pPr>
            <w:r>
              <w:rPr>
                <w:sz w:val="20"/>
              </w:rPr>
              <w:t>二十一、灾害防治及应急管理支出</w:t>
            </w:r>
            <w:r>
              <w:rPr>
                <w:sz w:val="20"/>
              </w:rPr>
              <w:t xml:space="preserve"> </w:t>
            </w:r>
          </w:p>
        </w:tc>
        <w:tc>
          <w:tcPr>
            <w:tcW w:w="656" w:type="dxa"/>
            <w:tcBorders>
              <w:top w:val="nil"/>
            </w:tcBorders>
            <w:shd w:val="clear" w:color="auto" w:fill="C0C0C0"/>
          </w:tcPr>
          <w:p w14:paraId="3640E2D6" w14:textId="77777777" w:rsidR="00213317" w:rsidRDefault="0082023F">
            <w:pPr>
              <w:pStyle w:val="TableParagraph"/>
              <w:ind w:right="119"/>
              <w:rPr>
                <w:sz w:val="20"/>
              </w:rPr>
            </w:pPr>
            <w:r>
              <w:rPr>
                <w:sz w:val="20"/>
              </w:rPr>
              <w:t xml:space="preserve">49 </w:t>
            </w:r>
          </w:p>
        </w:tc>
        <w:tc>
          <w:tcPr>
            <w:tcW w:w="2404" w:type="dxa"/>
            <w:tcBorders>
              <w:top w:val="nil"/>
            </w:tcBorders>
          </w:tcPr>
          <w:p w14:paraId="724AED14" w14:textId="77777777" w:rsidR="00213317" w:rsidRDefault="0082023F">
            <w:pPr>
              <w:pStyle w:val="TableParagraph"/>
              <w:rPr>
                <w:sz w:val="20"/>
              </w:rPr>
            </w:pPr>
            <w:r>
              <w:rPr>
                <w:w w:val="99"/>
                <w:sz w:val="20"/>
              </w:rPr>
              <w:t xml:space="preserve"> </w:t>
            </w:r>
          </w:p>
        </w:tc>
      </w:tr>
      <w:tr w:rsidR="00213317" w14:paraId="742A1743" w14:textId="77777777">
        <w:trPr>
          <w:trHeight w:val="311"/>
        </w:trPr>
        <w:tc>
          <w:tcPr>
            <w:tcW w:w="4633" w:type="dxa"/>
            <w:shd w:val="clear" w:color="auto" w:fill="C0C0C0"/>
          </w:tcPr>
          <w:p w14:paraId="2D14ADB1"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658" w:type="dxa"/>
            <w:shd w:val="clear" w:color="auto" w:fill="C0C0C0"/>
          </w:tcPr>
          <w:p w14:paraId="0D582D14" w14:textId="77777777" w:rsidR="00213317" w:rsidRDefault="0082023F">
            <w:pPr>
              <w:pStyle w:val="TableParagraph"/>
              <w:ind w:right="118"/>
              <w:rPr>
                <w:sz w:val="20"/>
              </w:rPr>
            </w:pPr>
            <w:r>
              <w:rPr>
                <w:sz w:val="20"/>
              </w:rPr>
              <w:t xml:space="preserve">22 </w:t>
            </w:r>
          </w:p>
        </w:tc>
        <w:tc>
          <w:tcPr>
            <w:tcW w:w="1609" w:type="dxa"/>
          </w:tcPr>
          <w:p w14:paraId="0AC62093" w14:textId="77777777" w:rsidR="00213317" w:rsidRDefault="0082023F">
            <w:pPr>
              <w:pStyle w:val="TableParagraph"/>
              <w:ind w:right="-15"/>
              <w:rPr>
                <w:sz w:val="20"/>
              </w:rPr>
            </w:pPr>
            <w:r>
              <w:rPr>
                <w:w w:val="99"/>
                <w:sz w:val="20"/>
              </w:rPr>
              <w:t xml:space="preserve"> </w:t>
            </w:r>
          </w:p>
        </w:tc>
        <w:tc>
          <w:tcPr>
            <w:tcW w:w="4636" w:type="dxa"/>
            <w:shd w:val="clear" w:color="auto" w:fill="C0C0C0"/>
          </w:tcPr>
          <w:p w14:paraId="6DDC65BD" w14:textId="77777777" w:rsidR="00213317" w:rsidRDefault="0082023F">
            <w:pPr>
              <w:pStyle w:val="TableParagraph"/>
              <w:ind w:left="109"/>
              <w:jc w:val="left"/>
              <w:rPr>
                <w:sz w:val="20"/>
              </w:rPr>
            </w:pPr>
            <w:r>
              <w:rPr>
                <w:sz w:val="20"/>
              </w:rPr>
              <w:t>二十二、其他支出</w:t>
            </w:r>
            <w:r>
              <w:rPr>
                <w:sz w:val="20"/>
              </w:rPr>
              <w:t xml:space="preserve"> </w:t>
            </w:r>
          </w:p>
        </w:tc>
        <w:tc>
          <w:tcPr>
            <w:tcW w:w="656" w:type="dxa"/>
            <w:shd w:val="clear" w:color="auto" w:fill="C0C0C0"/>
          </w:tcPr>
          <w:p w14:paraId="3B3808A9" w14:textId="77777777" w:rsidR="00213317" w:rsidRDefault="0082023F">
            <w:pPr>
              <w:pStyle w:val="TableParagraph"/>
              <w:ind w:right="119"/>
              <w:rPr>
                <w:sz w:val="20"/>
              </w:rPr>
            </w:pPr>
            <w:r>
              <w:rPr>
                <w:sz w:val="20"/>
              </w:rPr>
              <w:t xml:space="preserve">50 </w:t>
            </w:r>
          </w:p>
        </w:tc>
        <w:tc>
          <w:tcPr>
            <w:tcW w:w="2404" w:type="dxa"/>
          </w:tcPr>
          <w:p w14:paraId="6FB0FEC1" w14:textId="77777777" w:rsidR="00213317" w:rsidRDefault="0082023F">
            <w:pPr>
              <w:pStyle w:val="TableParagraph"/>
              <w:rPr>
                <w:sz w:val="20"/>
              </w:rPr>
            </w:pPr>
            <w:r>
              <w:rPr>
                <w:w w:val="99"/>
                <w:sz w:val="20"/>
              </w:rPr>
              <w:t xml:space="preserve"> </w:t>
            </w:r>
          </w:p>
        </w:tc>
      </w:tr>
      <w:tr w:rsidR="00213317" w14:paraId="6DE23706" w14:textId="77777777">
        <w:trPr>
          <w:trHeight w:val="311"/>
        </w:trPr>
        <w:tc>
          <w:tcPr>
            <w:tcW w:w="4633" w:type="dxa"/>
            <w:shd w:val="clear" w:color="auto" w:fill="C0C0C0"/>
          </w:tcPr>
          <w:p w14:paraId="0DCB6DF0"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658" w:type="dxa"/>
            <w:shd w:val="clear" w:color="auto" w:fill="C0C0C0"/>
          </w:tcPr>
          <w:p w14:paraId="504548C2" w14:textId="77777777" w:rsidR="00213317" w:rsidRDefault="0082023F">
            <w:pPr>
              <w:pStyle w:val="TableParagraph"/>
              <w:spacing w:before="27"/>
              <w:ind w:right="118"/>
              <w:rPr>
                <w:sz w:val="20"/>
              </w:rPr>
            </w:pPr>
            <w:r>
              <w:rPr>
                <w:sz w:val="20"/>
              </w:rPr>
              <w:t xml:space="preserve">23 </w:t>
            </w:r>
          </w:p>
        </w:tc>
        <w:tc>
          <w:tcPr>
            <w:tcW w:w="1609" w:type="dxa"/>
          </w:tcPr>
          <w:p w14:paraId="0D0519A4" w14:textId="77777777" w:rsidR="00213317" w:rsidRDefault="0082023F">
            <w:pPr>
              <w:pStyle w:val="TableParagraph"/>
              <w:spacing w:before="27"/>
              <w:ind w:right="-15"/>
              <w:rPr>
                <w:sz w:val="20"/>
              </w:rPr>
            </w:pPr>
            <w:r>
              <w:rPr>
                <w:w w:val="99"/>
                <w:sz w:val="20"/>
              </w:rPr>
              <w:t xml:space="preserve"> </w:t>
            </w:r>
          </w:p>
        </w:tc>
        <w:tc>
          <w:tcPr>
            <w:tcW w:w="4636" w:type="dxa"/>
            <w:shd w:val="clear" w:color="auto" w:fill="C0C0C0"/>
          </w:tcPr>
          <w:p w14:paraId="17B54FEB" w14:textId="77777777" w:rsidR="00213317" w:rsidRDefault="0082023F">
            <w:pPr>
              <w:pStyle w:val="TableParagraph"/>
              <w:spacing w:before="27"/>
              <w:ind w:left="109"/>
              <w:jc w:val="left"/>
              <w:rPr>
                <w:sz w:val="20"/>
              </w:rPr>
            </w:pPr>
            <w:r>
              <w:rPr>
                <w:w w:val="99"/>
                <w:sz w:val="20"/>
              </w:rPr>
              <w:t xml:space="preserve"> </w:t>
            </w:r>
            <w:r>
              <w:rPr>
                <w:spacing w:val="-1"/>
                <w:sz w:val="20"/>
              </w:rPr>
              <w:t xml:space="preserve"> </w:t>
            </w:r>
            <w:r>
              <w:rPr>
                <w:w w:val="99"/>
                <w:sz w:val="20"/>
              </w:rPr>
              <w:t xml:space="preserve"> </w:t>
            </w:r>
          </w:p>
        </w:tc>
        <w:tc>
          <w:tcPr>
            <w:tcW w:w="656" w:type="dxa"/>
            <w:shd w:val="clear" w:color="auto" w:fill="C0C0C0"/>
          </w:tcPr>
          <w:p w14:paraId="21C7ABB6" w14:textId="77777777" w:rsidR="00213317" w:rsidRDefault="0082023F">
            <w:pPr>
              <w:pStyle w:val="TableParagraph"/>
              <w:spacing w:before="27"/>
              <w:ind w:right="119"/>
              <w:rPr>
                <w:sz w:val="20"/>
              </w:rPr>
            </w:pPr>
            <w:r>
              <w:rPr>
                <w:sz w:val="20"/>
              </w:rPr>
              <w:t xml:space="preserve">51 </w:t>
            </w:r>
          </w:p>
        </w:tc>
        <w:tc>
          <w:tcPr>
            <w:tcW w:w="2404" w:type="dxa"/>
          </w:tcPr>
          <w:p w14:paraId="04132795" w14:textId="77777777" w:rsidR="00213317" w:rsidRDefault="0082023F">
            <w:pPr>
              <w:pStyle w:val="TableParagraph"/>
              <w:spacing w:before="27"/>
              <w:rPr>
                <w:sz w:val="20"/>
              </w:rPr>
            </w:pPr>
            <w:r>
              <w:rPr>
                <w:w w:val="99"/>
                <w:sz w:val="20"/>
              </w:rPr>
              <w:t xml:space="preserve"> </w:t>
            </w:r>
          </w:p>
        </w:tc>
      </w:tr>
      <w:tr w:rsidR="00213317" w14:paraId="4EE89040" w14:textId="77777777">
        <w:trPr>
          <w:trHeight w:val="311"/>
        </w:trPr>
        <w:tc>
          <w:tcPr>
            <w:tcW w:w="4633" w:type="dxa"/>
            <w:shd w:val="clear" w:color="auto" w:fill="C0C0C0"/>
          </w:tcPr>
          <w:p w14:paraId="1A65CE5A" w14:textId="77777777" w:rsidR="00213317" w:rsidRDefault="0082023F">
            <w:pPr>
              <w:pStyle w:val="TableParagraph"/>
              <w:ind w:left="1743" w:right="1634"/>
              <w:jc w:val="center"/>
              <w:rPr>
                <w:b/>
                <w:sz w:val="20"/>
              </w:rPr>
            </w:pPr>
            <w:r>
              <w:rPr>
                <w:b/>
                <w:sz w:val="20"/>
              </w:rPr>
              <w:t>本年收入合计</w:t>
            </w:r>
            <w:r>
              <w:rPr>
                <w:b/>
                <w:w w:val="98"/>
                <w:sz w:val="20"/>
              </w:rPr>
              <w:t xml:space="preserve"> </w:t>
            </w:r>
          </w:p>
        </w:tc>
        <w:tc>
          <w:tcPr>
            <w:tcW w:w="658" w:type="dxa"/>
            <w:shd w:val="clear" w:color="auto" w:fill="C0C0C0"/>
          </w:tcPr>
          <w:p w14:paraId="4EAA1F32" w14:textId="77777777" w:rsidR="00213317" w:rsidRDefault="0082023F">
            <w:pPr>
              <w:pStyle w:val="TableParagraph"/>
              <w:ind w:right="118"/>
              <w:rPr>
                <w:sz w:val="20"/>
              </w:rPr>
            </w:pPr>
            <w:r>
              <w:rPr>
                <w:sz w:val="20"/>
              </w:rPr>
              <w:t xml:space="preserve">24 </w:t>
            </w:r>
          </w:p>
        </w:tc>
        <w:tc>
          <w:tcPr>
            <w:tcW w:w="1609" w:type="dxa"/>
          </w:tcPr>
          <w:p w14:paraId="6F7BAC75" w14:textId="77777777" w:rsidR="00213317" w:rsidRDefault="0082023F">
            <w:pPr>
              <w:pStyle w:val="TableParagraph"/>
              <w:ind w:right="-15"/>
              <w:rPr>
                <w:sz w:val="20"/>
              </w:rPr>
            </w:pPr>
            <w:r>
              <w:rPr>
                <w:sz w:val="20"/>
              </w:rPr>
              <w:t xml:space="preserve">10,198.94 </w:t>
            </w:r>
          </w:p>
        </w:tc>
        <w:tc>
          <w:tcPr>
            <w:tcW w:w="4636" w:type="dxa"/>
            <w:shd w:val="clear" w:color="auto" w:fill="C0C0C0"/>
          </w:tcPr>
          <w:p w14:paraId="769408E6" w14:textId="77777777" w:rsidR="00213317" w:rsidRDefault="0082023F">
            <w:pPr>
              <w:pStyle w:val="TableParagraph"/>
              <w:ind w:left="1744" w:right="1636"/>
              <w:jc w:val="center"/>
              <w:rPr>
                <w:b/>
                <w:sz w:val="20"/>
              </w:rPr>
            </w:pPr>
            <w:r>
              <w:rPr>
                <w:b/>
                <w:sz w:val="20"/>
              </w:rPr>
              <w:t>本年支出合计</w:t>
            </w:r>
            <w:r>
              <w:rPr>
                <w:b/>
                <w:w w:val="98"/>
                <w:sz w:val="20"/>
              </w:rPr>
              <w:t xml:space="preserve"> </w:t>
            </w:r>
          </w:p>
        </w:tc>
        <w:tc>
          <w:tcPr>
            <w:tcW w:w="656" w:type="dxa"/>
            <w:shd w:val="clear" w:color="auto" w:fill="C0C0C0"/>
          </w:tcPr>
          <w:p w14:paraId="28265E43" w14:textId="77777777" w:rsidR="00213317" w:rsidRDefault="0082023F">
            <w:pPr>
              <w:pStyle w:val="TableParagraph"/>
              <w:ind w:right="119"/>
              <w:rPr>
                <w:sz w:val="20"/>
              </w:rPr>
            </w:pPr>
            <w:r>
              <w:rPr>
                <w:sz w:val="20"/>
              </w:rPr>
              <w:t xml:space="preserve">52 </w:t>
            </w:r>
          </w:p>
        </w:tc>
        <w:tc>
          <w:tcPr>
            <w:tcW w:w="2404" w:type="dxa"/>
          </w:tcPr>
          <w:p w14:paraId="62FAE9CF" w14:textId="77777777" w:rsidR="00213317" w:rsidRDefault="0082023F">
            <w:pPr>
              <w:pStyle w:val="TableParagraph"/>
              <w:rPr>
                <w:sz w:val="20"/>
              </w:rPr>
            </w:pPr>
            <w:r>
              <w:rPr>
                <w:sz w:val="20"/>
              </w:rPr>
              <w:t xml:space="preserve">9,187.57 </w:t>
            </w:r>
          </w:p>
        </w:tc>
      </w:tr>
      <w:tr w:rsidR="00213317" w14:paraId="5A4A0679" w14:textId="77777777">
        <w:trPr>
          <w:trHeight w:val="311"/>
        </w:trPr>
        <w:tc>
          <w:tcPr>
            <w:tcW w:w="4633" w:type="dxa"/>
            <w:shd w:val="clear" w:color="auto" w:fill="C0C0C0"/>
          </w:tcPr>
          <w:p w14:paraId="4AF2D039" w14:textId="77777777" w:rsidR="00213317" w:rsidRDefault="0082023F">
            <w:pPr>
              <w:pStyle w:val="TableParagraph"/>
              <w:ind w:left="107"/>
              <w:jc w:val="left"/>
              <w:rPr>
                <w:sz w:val="20"/>
              </w:rPr>
            </w:pPr>
            <w:r>
              <w:rPr>
                <w:sz w:val="20"/>
              </w:rPr>
              <w:t>用事业基金弥补收支差额</w:t>
            </w:r>
            <w:r>
              <w:rPr>
                <w:sz w:val="20"/>
              </w:rPr>
              <w:t xml:space="preserve"> </w:t>
            </w:r>
          </w:p>
        </w:tc>
        <w:tc>
          <w:tcPr>
            <w:tcW w:w="658" w:type="dxa"/>
            <w:shd w:val="clear" w:color="auto" w:fill="C0C0C0"/>
          </w:tcPr>
          <w:p w14:paraId="602B06E7" w14:textId="77777777" w:rsidR="00213317" w:rsidRDefault="0082023F">
            <w:pPr>
              <w:pStyle w:val="TableParagraph"/>
              <w:ind w:right="118"/>
              <w:rPr>
                <w:sz w:val="20"/>
              </w:rPr>
            </w:pPr>
            <w:r>
              <w:rPr>
                <w:sz w:val="20"/>
              </w:rPr>
              <w:t xml:space="preserve">25 </w:t>
            </w:r>
          </w:p>
        </w:tc>
        <w:tc>
          <w:tcPr>
            <w:tcW w:w="1609" w:type="dxa"/>
          </w:tcPr>
          <w:p w14:paraId="6DB4B0D8" w14:textId="77777777" w:rsidR="00213317" w:rsidRDefault="0082023F">
            <w:pPr>
              <w:pStyle w:val="TableParagraph"/>
              <w:ind w:right="-15"/>
              <w:rPr>
                <w:sz w:val="20"/>
              </w:rPr>
            </w:pPr>
            <w:r>
              <w:rPr>
                <w:sz w:val="20"/>
              </w:rPr>
              <w:t xml:space="preserve">0.00 </w:t>
            </w:r>
          </w:p>
        </w:tc>
        <w:tc>
          <w:tcPr>
            <w:tcW w:w="4636" w:type="dxa"/>
            <w:shd w:val="clear" w:color="auto" w:fill="C0C0C0"/>
          </w:tcPr>
          <w:p w14:paraId="47F14202" w14:textId="77777777" w:rsidR="00213317" w:rsidRDefault="0082023F">
            <w:pPr>
              <w:pStyle w:val="TableParagraph"/>
              <w:ind w:left="109"/>
              <w:jc w:val="left"/>
              <w:rPr>
                <w:sz w:val="20"/>
              </w:rPr>
            </w:pPr>
            <w:r>
              <w:rPr>
                <w:sz w:val="20"/>
              </w:rPr>
              <w:t>结余分配</w:t>
            </w:r>
            <w:r>
              <w:rPr>
                <w:sz w:val="20"/>
              </w:rPr>
              <w:t xml:space="preserve"> </w:t>
            </w:r>
          </w:p>
        </w:tc>
        <w:tc>
          <w:tcPr>
            <w:tcW w:w="656" w:type="dxa"/>
            <w:shd w:val="clear" w:color="auto" w:fill="C0C0C0"/>
          </w:tcPr>
          <w:p w14:paraId="0D7E242A" w14:textId="77777777" w:rsidR="00213317" w:rsidRDefault="0082023F">
            <w:pPr>
              <w:pStyle w:val="TableParagraph"/>
              <w:ind w:right="119"/>
              <w:rPr>
                <w:sz w:val="20"/>
              </w:rPr>
            </w:pPr>
            <w:r>
              <w:rPr>
                <w:sz w:val="20"/>
              </w:rPr>
              <w:t xml:space="preserve">53 </w:t>
            </w:r>
          </w:p>
        </w:tc>
        <w:tc>
          <w:tcPr>
            <w:tcW w:w="2404" w:type="dxa"/>
          </w:tcPr>
          <w:p w14:paraId="3B3E2624" w14:textId="77777777" w:rsidR="00213317" w:rsidRDefault="0082023F">
            <w:pPr>
              <w:pStyle w:val="TableParagraph"/>
              <w:rPr>
                <w:sz w:val="20"/>
              </w:rPr>
            </w:pPr>
            <w:r>
              <w:rPr>
                <w:sz w:val="20"/>
              </w:rPr>
              <w:t xml:space="preserve">0.00 </w:t>
            </w:r>
          </w:p>
        </w:tc>
      </w:tr>
      <w:tr w:rsidR="00213317" w14:paraId="00ADF4BE" w14:textId="77777777">
        <w:trPr>
          <w:trHeight w:val="313"/>
        </w:trPr>
        <w:tc>
          <w:tcPr>
            <w:tcW w:w="4633" w:type="dxa"/>
            <w:shd w:val="clear" w:color="auto" w:fill="C0C0C0"/>
          </w:tcPr>
          <w:p w14:paraId="64E7302A" w14:textId="77777777" w:rsidR="00213317" w:rsidRDefault="0082023F">
            <w:pPr>
              <w:pStyle w:val="TableParagraph"/>
              <w:spacing w:before="30"/>
              <w:ind w:left="107"/>
              <w:jc w:val="left"/>
              <w:rPr>
                <w:sz w:val="20"/>
              </w:rPr>
            </w:pPr>
            <w:r>
              <w:rPr>
                <w:sz w:val="20"/>
              </w:rPr>
              <w:t>年初结转和结余</w:t>
            </w:r>
            <w:r>
              <w:rPr>
                <w:sz w:val="20"/>
              </w:rPr>
              <w:t xml:space="preserve"> </w:t>
            </w:r>
          </w:p>
        </w:tc>
        <w:tc>
          <w:tcPr>
            <w:tcW w:w="658" w:type="dxa"/>
            <w:shd w:val="clear" w:color="auto" w:fill="C0C0C0"/>
          </w:tcPr>
          <w:p w14:paraId="142F9DCB" w14:textId="77777777" w:rsidR="00213317" w:rsidRDefault="0082023F">
            <w:pPr>
              <w:pStyle w:val="TableParagraph"/>
              <w:spacing w:before="30"/>
              <w:ind w:right="118"/>
              <w:rPr>
                <w:sz w:val="20"/>
              </w:rPr>
            </w:pPr>
            <w:r>
              <w:rPr>
                <w:sz w:val="20"/>
              </w:rPr>
              <w:t xml:space="preserve">26 </w:t>
            </w:r>
          </w:p>
        </w:tc>
        <w:tc>
          <w:tcPr>
            <w:tcW w:w="1609" w:type="dxa"/>
          </w:tcPr>
          <w:p w14:paraId="01C522C2" w14:textId="77777777" w:rsidR="00213317" w:rsidRDefault="0082023F">
            <w:pPr>
              <w:pStyle w:val="TableParagraph"/>
              <w:spacing w:before="30"/>
              <w:ind w:right="-15"/>
              <w:rPr>
                <w:sz w:val="20"/>
              </w:rPr>
            </w:pPr>
            <w:r>
              <w:rPr>
                <w:sz w:val="20"/>
              </w:rPr>
              <w:t xml:space="preserve">393.94 </w:t>
            </w:r>
          </w:p>
        </w:tc>
        <w:tc>
          <w:tcPr>
            <w:tcW w:w="4636" w:type="dxa"/>
            <w:shd w:val="clear" w:color="auto" w:fill="C0C0C0"/>
          </w:tcPr>
          <w:p w14:paraId="02D30DD3" w14:textId="77777777" w:rsidR="00213317" w:rsidRDefault="0082023F">
            <w:pPr>
              <w:pStyle w:val="TableParagraph"/>
              <w:spacing w:before="30"/>
              <w:ind w:left="109"/>
              <w:jc w:val="left"/>
              <w:rPr>
                <w:sz w:val="20"/>
              </w:rPr>
            </w:pPr>
            <w:r>
              <w:rPr>
                <w:sz w:val="20"/>
              </w:rPr>
              <w:t>年末结转和结余</w:t>
            </w:r>
            <w:r>
              <w:rPr>
                <w:sz w:val="20"/>
              </w:rPr>
              <w:t xml:space="preserve"> </w:t>
            </w:r>
          </w:p>
        </w:tc>
        <w:tc>
          <w:tcPr>
            <w:tcW w:w="656" w:type="dxa"/>
            <w:shd w:val="clear" w:color="auto" w:fill="C0C0C0"/>
          </w:tcPr>
          <w:p w14:paraId="75C6049C" w14:textId="77777777" w:rsidR="00213317" w:rsidRDefault="0082023F">
            <w:pPr>
              <w:pStyle w:val="TableParagraph"/>
              <w:spacing w:before="30"/>
              <w:ind w:right="119"/>
              <w:rPr>
                <w:sz w:val="20"/>
              </w:rPr>
            </w:pPr>
            <w:r>
              <w:rPr>
                <w:sz w:val="20"/>
              </w:rPr>
              <w:t xml:space="preserve">54 </w:t>
            </w:r>
          </w:p>
        </w:tc>
        <w:tc>
          <w:tcPr>
            <w:tcW w:w="2404" w:type="dxa"/>
          </w:tcPr>
          <w:p w14:paraId="48ABC4E9" w14:textId="77777777" w:rsidR="00213317" w:rsidRDefault="0082023F">
            <w:pPr>
              <w:pStyle w:val="TableParagraph"/>
              <w:spacing w:before="30"/>
              <w:rPr>
                <w:sz w:val="20"/>
              </w:rPr>
            </w:pPr>
            <w:r>
              <w:rPr>
                <w:sz w:val="20"/>
              </w:rPr>
              <w:t xml:space="preserve">1,405.32 </w:t>
            </w:r>
          </w:p>
        </w:tc>
      </w:tr>
      <w:tr w:rsidR="00213317" w14:paraId="39686582" w14:textId="77777777">
        <w:trPr>
          <w:trHeight w:val="312"/>
        </w:trPr>
        <w:tc>
          <w:tcPr>
            <w:tcW w:w="4633" w:type="dxa"/>
            <w:shd w:val="clear" w:color="auto" w:fill="C0C0C0"/>
          </w:tcPr>
          <w:p w14:paraId="2C92C530"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658" w:type="dxa"/>
            <w:shd w:val="clear" w:color="auto" w:fill="C0C0C0"/>
          </w:tcPr>
          <w:p w14:paraId="15A383B4" w14:textId="77777777" w:rsidR="00213317" w:rsidRDefault="0082023F">
            <w:pPr>
              <w:pStyle w:val="TableParagraph"/>
              <w:ind w:right="118"/>
              <w:rPr>
                <w:sz w:val="20"/>
              </w:rPr>
            </w:pPr>
            <w:r>
              <w:rPr>
                <w:sz w:val="20"/>
              </w:rPr>
              <w:t xml:space="preserve">27 </w:t>
            </w:r>
          </w:p>
        </w:tc>
        <w:tc>
          <w:tcPr>
            <w:tcW w:w="1609" w:type="dxa"/>
          </w:tcPr>
          <w:p w14:paraId="3D005763" w14:textId="77777777" w:rsidR="00213317" w:rsidRDefault="0082023F">
            <w:pPr>
              <w:pStyle w:val="TableParagraph"/>
              <w:ind w:right="-15"/>
              <w:rPr>
                <w:sz w:val="20"/>
              </w:rPr>
            </w:pPr>
            <w:r>
              <w:rPr>
                <w:w w:val="99"/>
                <w:sz w:val="20"/>
              </w:rPr>
              <w:t xml:space="preserve"> </w:t>
            </w:r>
          </w:p>
        </w:tc>
        <w:tc>
          <w:tcPr>
            <w:tcW w:w="4636" w:type="dxa"/>
            <w:shd w:val="clear" w:color="auto" w:fill="C0C0C0"/>
          </w:tcPr>
          <w:p w14:paraId="51253BA1" w14:textId="77777777" w:rsidR="00213317" w:rsidRDefault="0082023F">
            <w:pPr>
              <w:pStyle w:val="TableParagraph"/>
              <w:ind w:left="109"/>
              <w:jc w:val="left"/>
              <w:rPr>
                <w:sz w:val="20"/>
              </w:rPr>
            </w:pPr>
            <w:r>
              <w:rPr>
                <w:w w:val="99"/>
                <w:sz w:val="20"/>
              </w:rPr>
              <w:t xml:space="preserve"> </w:t>
            </w:r>
            <w:r>
              <w:rPr>
                <w:spacing w:val="-1"/>
                <w:sz w:val="20"/>
              </w:rPr>
              <w:t xml:space="preserve"> </w:t>
            </w:r>
            <w:r>
              <w:rPr>
                <w:w w:val="99"/>
                <w:sz w:val="20"/>
              </w:rPr>
              <w:t xml:space="preserve"> </w:t>
            </w:r>
          </w:p>
        </w:tc>
        <w:tc>
          <w:tcPr>
            <w:tcW w:w="656" w:type="dxa"/>
            <w:shd w:val="clear" w:color="auto" w:fill="C0C0C0"/>
          </w:tcPr>
          <w:p w14:paraId="1C6D7CBC" w14:textId="77777777" w:rsidR="00213317" w:rsidRDefault="0082023F">
            <w:pPr>
              <w:pStyle w:val="TableParagraph"/>
              <w:ind w:right="119"/>
              <w:rPr>
                <w:sz w:val="20"/>
              </w:rPr>
            </w:pPr>
            <w:r>
              <w:rPr>
                <w:sz w:val="20"/>
              </w:rPr>
              <w:t xml:space="preserve">55 </w:t>
            </w:r>
          </w:p>
        </w:tc>
        <w:tc>
          <w:tcPr>
            <w:tcW w:w="2404" w:type="dxa"/>
          </w:tcPr>
          <w:p w14:paraId="2F570BB2"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r>
      <w:tr w:rsidR="00213317" w14:paraId="14523090" w14:textId="77777777">
        <w:trPr>
          <w:trHeight w:val="311"/>
        </w:trPr>
        <w:tc>
          <w:tcPr>
            <w:tcW w:w="4633" w:type="dxa"/>
            <w:shd w:val="clear" w:color="auto" w:fill="C0C0C0"/>
          </w:tcPr>
          <w:p w14:paraId="750B0EC1" w14:textId="77777777" w:rsidR="00213317" w:rsidRDefault="0082023F">
            <w:pPr>
              <w:pStyle w:val="TableParagraph"/>
              <w:ind w:left="107"/>
              <w:jc w:val="left"/>
              <w:rPr>
                <w:b/>
                <w:sz w:val="20"/>
              </w:rPr>
            </w:pPr>
            <w:r>
              <w:rPr>
                <w:b/>
                <w:sz w:val="20"/>
              </w:rPr>
              <w:t>总计</w:t>
            </w:r>
            <w:r>
              <w:rPr>
                <w:b/>
                <w:w w:val="98"/>
                <w:sz w:val="20"/>
              </w:rPr>
              <w:t xml:space="preserve"> </w:t>
            </w:r>
          </w:p>
        </w:tc>
        <w:tc>
          <w:tcPr>
            <w:tcW w:w="658" w:type="dxa"/>
            <w:shd w:val="clear" w:color="auto" w:fill="C0C0C0"/>
          </w:tcPr>
          <w:p w14:paraId="4441FCD9" w14:textId="77777777" w:rsidR="00213317" w:rsidRDefault="0082023F">
            <w:pPr>
              <w:pStyle w:val="TableParagraph"/>
              <w:ind w:right="118"/>
              <w:rPr>
                <w:sz w:val="20"/>
              </w:rPr>
            </w:pPr>
            <w:r>
              <w:rPr>
                <w:sz w:val="20"/>
              </w:rPr>
              <w:t xml:space="preserve">28 </w:t>
            </w:r>
          </w:p>
        </w:tc>
        <w:tc>
          <w:tcPr>
            <w:tcW w:w="1609" w:type="dxa"/>
          </w:tcPr>
          <w:p w14:paraId="328DD8B0" w14:textId="77777777" w:rsidR="00213317" w:rsidRDefault="0082023F">
            <w:pPr>
              <w:pStyle w:val="TableParagraph"/>
              <w:ind w:right="-15"/>
              <w:rPr>
                <w:sz w:val="20"/>
              </w:rPr>
            </w:pPr>
            <w:r>
              <w:rPr>
                <w:sz w:val="20"/>
              </w:rPr>
              <w:t xml:space="preserve">10,592.89 </w:t>
            </w:r>
          </w:p>
        </w:tc>
        <w:tc>
          <w:tcPr>
            <w:tcW w:w="4636" w:type="dxa"/>
            <w:shd w:val="clear" w:color="auto" w:fill="C0C0C0"/>
          </w:tcPr>
          <w:p w14:paraId="06BEB933" w14:textId="77777777" w:rsidR="00213317" w:rsidRDefault="0082023F">
            <w:pPr>
              <w:pStyle w:val="TableParagraph"/>
              <w:ind w:left="109"/>
              <w:jc w:val="left"/>
              <w:rPr>
                <w:b/>
                <w:sz w:val="20"/>
              </w:rPr>
            </w:pPr>
            <w:r>
              <w:rPr>
                <w:b/>
                <w:sz w:val="20"/>
              </w:rPr>
              <w:t>总计</w:t>
            </w:r>
            <w:r>
              <w:rPr>
                <w:b/>
                <w:w w:val="98"/>
                <w:sz w:val="20"/>
              </w:rPr>
              <w:t xml:space="preserve"> </w:t>
            </w:r>
          </w:p>
        </w:tc>
        <w:tc>
          <w:tcPr>
            <w:tcW w:w="656" w:type="dxa"/>
            <w:shd w:val="clear" w:color="auto" w:fill="C0C0C0"/>
          </w:tcPr>
          <w:p w14:paraId="5DD38429" w14:textId="77777777" w:rsidR="00213317" w:rsidRDefault="0082023F">
            <w:pPr>
              <w:pStyle w:val="TableParagraph"/>
              <w:ind w:right="119"/>
              <w:rPr>
                <w:sz w:val="20"/>
              </w:rPr>
            </w:pPr>
            <w:r>
              <w:rPr>
                <w:sz w:val="20"/>
              </w:rPr>
              <w:t xml:space="preserve">56 </w:t>
            </w:r>
          </w:p>
        </w:tc>
        <w:tc>
          <w:tcPr>
            <w:tcW w:w="2404" w:type="dxa"/>
          </w:tcPr>
          <w:p w14:paraId="1682004C" w14:textId="77777777" w:rsidR="00213317" w:rsidRDefault="0082023F">
            <w:pPr>
              <w:pStyle w:val="TableParagraph"/>
              <w:rPr>
                <w:sz w:val="20"/>
              </w:rPr>
            </w:pPr>
            <w:r>
              <w:rPr>
                <w:sz w:val="20"/>
              </w:rPr>
              <w:t xml:space="preserve">10,592.89 </w:t>
            </w:r>
          </w:p>
        </w:tc>
      </w:tr>
    </w:tbl>
    <w:p w14:paraId="301DCCB2" w14:textId="77777777" w:rsidR="00213317" w:rsidRDefault="0082023F">
      <w:pPr>
        <w:spacing w:before="28"/>
        <w:ind w:left="220"/>
        <w:rPr>
          <w:sz w:val="20"/>
        </w:rPr>
      </w:pPr>
      <w:r>
        <w:rPr>
          <w:sz w:val="20"/>
        </w:rPr>
        <w:t>注：本表反映部门本年度的总收支和年末结转结余情况。本表金额转换为万元时，因四舍五入可能存在尾差。</w:t>
      </w:r>
      <w:r>
        <w:rPr>
          <w:sz w:val="20"/>
        </w:rPr>
        <w:t xml:space="preserve"> </w:t>
      </w:r>
    </w:p>
    <w:p w14:paraId="02428DFA" w14:textId="77777777" w:rsidR="00213317" w:rsidRDefault="00213317">
      <w:pPr>
        <w:rPr>
          <w:sz w:val="20"/>
        </w:rPr>
        <w:sectPr w:rsidR="00213317">
          <w:pgSz w:w="16840" w:h="11910" w:orient="landscape"/>
          <w:pgMar w:top="1100" w:right="760" w:bottom="920" w:left="1020" w:header="0" w:footer="731" w:gutter="0"/>
          <w:cols w:space="720"/>
        </w:sectPr>
      </w:pPr>
    </w:p>
    <w:p w14:paraId="4E4D63F8" w14:textId="77777777" w:rsidR="00213317" w:rsidRDefault="00213317">
      <w:pPr>
        <w:spacing w:before="3"/>
        <w:rPr>
          <w:sz w:val="29"/>
        </w:rPr>
      </w:pPr>
    </w:p>
    <w:p w14:paraId="0A010B20" w14:textId="77777777" w:rsidR="00213317" w:rsidRDefault="0082023F">
      <w:pPr>
        <w:spacing w:before="58"/>
        <w:ind w:right="258"/>
        <w:jc w:val="center"/>
        <w:rPr>
          <w:rFonts w:ascii="黑体" w:eastAsia="黑体"/>
          <w:sz w:val="30"/>
        </w:rPr>
      </w:pPr>
      <w:r>
        <w:rPr>
          <w:rFonts w:ascii="黑体" w:eastAsia="黑体" w:hint="eastAsia"/>
          <w:sz w:val="30"/>
        </w:rPr>
        <w:t>收入决算表</w:t>
      </w:r>
    </w:p>
    <w:p w14:paraId="65146F90" w14:textId="77777777" w:rsidR="00213317" w:rsidRDefault="00213317">
      <w:pPr>
        <w:pStyle w:val="a3"/>
        <w:spacing w:before="11"/>
        <w:rPr>
          <w:rFonts w:ascii="黑体"/>
          <w:sz w:val="12"/>
        </w:rPr>
      </w:pPr>
    </w:p>
    <w:tbl>
      <w:tblPr>
        <w:tblW w:w="0" w:type="auto"/>
        <w:tblInd w:w="178" w:type="dxa"/>
        <w:tblLayout w:type="fixed"/>
        <w:tblCellMar>
          <w:left w:w="0" w:type="dxa"/>
          <w:right w:w="0" w:type="dxa"/>
        </w:tblCellMar>
        <w:tblLook w:val="04A0" w:firstRow="1" w:lastRow="0" w:firstColumn="1" w:lastColumn="0" w:noHBand="0" w:noVBand="1"/>
      </w:tblPr>
      <w:tblGrid>
        <w:gridCol w:w="3394"/>
        <w:gridCol w:w="1794"/>
        <w:gridCol w:w="2225"/>
        <w:gridCol w:w="1017"/>
        <w:gridCol w:w="1379"/>
        <w:gridCol w:w="1943"/>
        <w:gridCol w:w="2821"/>
      </w:tblGrid>
      <w:tr w:rsidR="00213317" w14:paraId="54442E33" w14:textId="77777777">
        <w:trPr>
          <w:trHeight w:val="266"/>
        </w:trPr>
        <w:tc>
          <w:tcPr>
            <w:tcW w:w="3394" w:type="dxa"/>
          </w:tcPr>
          <w:p w14:paraId="5C08D634" w14:textId="77777777" w:rsidR="00213317" w:rsidRDefault="0082023F">
            <w:pPr>
              <w:pStyle w:val="TableParagraph"/>
              <w:tabs>
                <w:tab w:val="left" w:pos="405"/>
                <w:tab w:val="left" w:pos="1173"/>
              </w:tabs>
              <w:spacing w:before="0" w:line="226" w:lineRule="exact"/>
              <w:ind w:left="50"/>
              <w:jc w:val="left"/>
              <w:rPr>
                <w:sz w:val="18"/>
              </w:rPr>
            </w:pPr>
            <w:r>
              <w:rPr>
                <w:sz w:val="16"/>
              </w:rPr>
              <w:t xml:space="preserve"> </w:t>
            </w:r>
            <w:r>
              <w:rPr>
                <w:sz w:val="16"/>
              </w:rPr>
              <w:tab/>
            </w:r>
            <w:r>
              <w:rPr>
                <w:sz w:val="18"/>
              </w:rPr>
              <w:t xml:space="preserve">  </w:t>
            </w:r>
            <w:r>
              <w:rPr>
                <w:spacing w:val="8"/>
                <w:sz w:val="18"/>
              </w:rPr>
              <w:t xml:space="preserve"> </w:t>
            </w:r>
            <w:r>
              <w:rPr>
                <w:sz w:val="18"/>
              </w:rPr>
              <w:t xml:space="preserve"> </w:t>
            </w:r>
            <w:r>
              <w:rPr>
                <w:spacing w:val="-1"/>
                <w:sz w:val="18"/>
              </w:rPr>
              <w:t xml:space="preserve"> </w:t>
            </w:r>
            <w:r>
              <w:rPr>
                <w:sz w:val="18"/>
              </w:rPr>
              <w:t xml:space="preserve"> </w:t>
            </w:r>
            <w:r>
              <w:rPr>
                <w:sz w:val="18"/>
              </w:rPr>
              <w:tab/>
              <w:t xml:space="preserve">   </w:t>
            </w:r>
          </w:p>
        </w:tc>
        <w:tc>
          <w:tcPr>
            <w:tcW w:w="1794" w:type="dxa"/>
          </w:tcPr>
          <w:p w14:paraId="5A0E827F" w14:textId="77777777" w:rsidR="00213317" w:rsidRDefault="0082023F">
            <w:pPr>
              <w:pStyle w:val="TableParagraph"/>
              <w:spacing w:before="0" w:line="226" w:lineRule="exact"/>
              <w:ind w:right="708"/>
              <w:rPr>
                <w:sz w:val="18"/>
              </w:rPr>
            </w:pPr>
            <w:r>
              <w:rPr>
                <w:sz w:val="18"/>
              </w:rPr>
              <w:t xml:space="preserve">   </w:t>
            </w:r>
          </w:p>
        </w:tc>
        <w:tc>
          <w:tcPr>
            <w:tcW w:w="2225" w:type="dxa"/>
          </w:tcPr>
          <w:p w14:paraId="79B13AC5" w14:textId="77777777" w:rsidR="00213317" w:rsidRDefault="0082023F">
            <w:pPr>
              <w:pStyle w:val="TableParagraph"/>
              <w:spacing w:before="0" w:line="226" w:lineRule="exact"/>
              <w:ind w:left="709"/>
              <w:jc w:val="left"/>
              <w:rPr>
                <w:sz w:val="18"/>
              </w:rPr>
            </w:pPr>
            <w:r>
              <w:rPr>
                <w:sz w:val="18"/>
              </w:rPr>
              <w:t xml:space="preserve">   </w:t>
            </w:r>
          </w:p>
        </w:tc>
        <w:tc>
          <w:tcPr>
            <w:tcW w:w="1017" w:type="dxa"/>
          </w:tcPr>
          <w:p w14:paraId="1F288257" w14:textId="77777777" w:rsidR="00213317" w:rsidRDefault="0082023F">
            <w:pPr>
              <w:pStyle w:val="TableParagraph"/>
              <w:spacing w:before="0" w:line="226" w:lineRule="exact"/>
              <w:ind w:left="191"/>
              <w:jc w:val="left"/>
              <w:rPr>
                <w:sz w:val="18"/>
              </w:rPr>
            </w:pPr>
            <w:r>
              <w:rPr>
                <w:sz w:val="18"/>
              </w:rPr>
              <w:t xml:space="preserve">   </w:t>
            </w:r>
          </w:p>
        </w:tc>
        <w:tc>
          <w:tcPr>
            <w:tcW w:w="1379" w:type="dxa"/>
          </w:tcPr>
          <w:p w14:paraId="701D174C" w14:textId="77777777" w:rsidR="00213317" w:rsidRDefault="0082023F">
            <w:pPr>
              <w:pStyle w:val="TableParagraph"/>
              <w:spacing w:before="0" w:line="226" w:lineRule="exact"/>
              <w:ind w:right="552"/>
              <w:rPr>
                <w:sz w:val="18"/>
              </w:rPr>
            </w:pPr>
            <w:r>
              <w:rPr>
                <w:sz w:val="18"/>
              </w:rPr>
              <w:t xml:space="preserve">   </w:t>
            </w:r>
          </w:p>
        </w:tc>
        <w:tc>
          <w:tcPr>
            <w:tcW w:w="1943" w:type="dxa"/>
          </w:tcPr>
          <w:p w14:paraId="2713BAB1" w14:textId="77777777" w:rsidR="00213317" w:rsidRDefault="0082023F">
            <w:pPr>
              <w:pStyle w:val="TableParagraph"/>
              <w:spacing w:before="0" w:line="226" w:lineRule="exact"/>
              <w:ind w:left="553"/>
              <w:jc w:val="left"/>
              <w:rPr>
                <w:sz w:val="18"/>
              </w:rPr>
            </w:pPr>
            <w:r>
              <w:rPr>
                <w:sz w:val="18"/>
              </w:rPr>
              <w:t xml:space="preserve">   </w:t>
            </w:r>
          </w:p>
        </w:tc>
        <w:tc>
          <w:tcPr>
            <w:tcW w:w="2821" w:type="dxa"/>
          </w:tcPr>
          <w:p w14:paraId="3AEDEA59" w14:textId="77777777" w:rsidR="00213317" w:rsidRDefault="0082023F">
            <w:pPr>
              <w:pStyle w:val="TableParagraph"/>
              <w:spacing w:before="0" w:line="246" w:lineRule="exact"/>
              <w:ind w:right="50"/>
            </w:pPr>
            <w:r>
              <w:t>公开</w:t>
            </w:r>
            <w:r>
              <w:t xml:space="preserve"> 02 </w:t>
            </w:r>
            <w:r>
              <w:t>表</w:t>
            </w:r>
            <w:r>
              <w:t xml:space="preserve"> </w:t>
            </w:r>
          </w:p>
        </w:tc>
      </w:tr>
      <w:tr w:rsidR="00213317" w14:paraId="2632E942" w14:textId="77777777">
        <w:trPr>
          <w:trHeight w:val="266"/>
        </w:trPr>
        <w:tc>
          <w:tcPr>
            <w:tcW w:w="3394" w:type="dxa"/>
          </w:tcPr>
          <w:p w14:paraId="56AD3A82" w14:textId="77777777" w:rsidR="00213317" w:rsidRDefault="0082023F">
            <w:pPr>
              <w:pStyle w:val="TableParagraph"/>
              <w:spacing w:before="15" w:line="231" w:lineRule="exact"/>
              <w:ind w:left="50"/>
              <w:jc w:val="left"/>
            </w:pPr>
            <w:r>
              <w:t>部门：舞阳县城市管理局</w:t>
            </w:r>
            <w:r>
              <w:t xml:space="preserve"> </w:t>
            </w:r>
          </w:p>
        </w:tc>
        <w:tc>
          <w:tcPr>
            <w:tcW w:w="1794" w:type="dxa"/>
          </w:tcPr>
          <w:p w14:paraId="4EAA8137" w14:textId="77777777" w:rsidR="00213317" w:rsidRDefault="0082023F">
            <w:pPr>
              <w:pStyle w:val="TableParagraph"/>
              <w:spacing w:before="41" w:line="205" w:lineRule="exact"/>
              <w:ind w:right="708"/>
              <w:rPr>
                <w:sz w:val="18"/>
              </w:rPr>
            </w:pPr>
            <w:r>
              <w:rPr>
                <w:sz w:val="18"/>
              </w:rPr>
              <w:t xml:space="preserve">   </w:t>
            </w:r>
          </w:p>
        </w:tc>
        <w:tc>
          <w:tcPr>
            <w:tcW w:w="2225" w:type="dxa"/>
          </w:tcPr>
          <w:p w14:paraId="7E2BFBB6" w14:textId="77777777" w:rsidR="00213317" w:rsidRDefault="0082023F">
            <w:pPr>
              <w:pStyle w:val="TableParagraph"/>
              <w:spacing w:before="15" w:line="231" w:lineRule="exact"/>
              <w:ind w:left="985"/>
              <w:jc w:val="left"/>
            </w:pPr>
            <w:r>
              <w:t xml:space="preserve">2019 </w:t>
            </w:r>
            <w:r>
              <w:t>年度</w:t>
            </w:r>
            <w:r>
              <w:t xml:space="preserve"> </w:t>
            </w:r>
          </w:p>
        </w:tc>
        <w:tc>
          <w:tcPr>
            <w:tcW w:w="1017" w:type="dxa"/>
          </w:tcPr>
          <w:p w14:paraId="7864620F" w14:textId="77777777" w:rsidR="00213317" w:rsidRDefault="0082023F">
            <w:pPr>
              <w:pStyle w:val="TableParagraph"/>
              <w:spacing w:before="41" w:line="205" w:lineRule="exact"/>
              <w:ind w:left="191"/>
              <w:jc w:val="left"/>
              <w:rPr>
                <w:sz w:val="18"/>
              </w:rPr>
            </w:pPr>
            <w:r>
              <w:rPr>
                <w:sz w:val="18"/>
              </w:rPr>
              <w:t xml:space="preserve">   </w:t>
            </w:r>
          </w:p>
        </w:tc>
        <w:tc>
          <w:tcPr>
            <w:tcW w:w="1379" w:type="dxa"/>
          </w:tcPr>
          <w:p w14:paraId="3E12DDD9" w14:textId="77777777" w:rsidR="00213317" w:rsidRDefault="0082023F">
            <w:pPr>
              <w:pStyle w:val="TableParagraph"/>
              <w:spacing w:before="41" w:line="205" w:lineRule="exact"/>
              <w:ind w:right="552"/>
              <w:rPr>
                <w:sz w:val="18"/>
              </w:rPr>
            </w:pPr>
            <w:r>
              <w:rPr>
                <w:sz w:val="18"/>
              </w:rPr>
              <w:t xml:space="preserve">   </w:t>
            </w:r>
          </w:p>
        </w:tc>
        <w:tc>
          <w:tcPr>
            <w:tcW w:w="1943" w:type="dxa"/>
          </w:tcPr>
          <w:p w14:paraId="74D5A62B" w14:textId="77777777" w:rsidR="00213317" w:rsidRDefault="0082023F">
            <w:pPr>
              <w:pStyle w:val="TableParagraph"/>
              <w:spacing w:before="41" w:line="205" w:lineRule="exact"/>
              <w:ind w:left="553"/>
              <w:jc w:val="left"/>
              <w:rPr>
                <w:sz w:val="18"/>
              </w:rPr>
            </w:pPr>
            <w:r>
              <w:rPr>
                <w:sz w:val="18"/>
              </w:rPr>
              <w:t xml:space="preserve">   </w:t>
            </w:r>
          </w:p>
        </w:tc>
        <w:tc>
          <w:tcPr>
            <w:tcW w:w="2821" w:type="dxa"/>
          </w:tcPr>
          <w:p w14:paraId="4354C5BE" w14:textId="77777777" w:rsidR="00213317" w:rsidRDefault="0082023F">
            <w:pPr>
              <w:pStyle w:val="TableParagraph"/>
              <w:spacing w:before="15" w:line="231" w:lineRule="exact"/>
              <w:ind w:right="50"/>
            </w:pPr>
            <w:r>
              <w:t>金额单位：万元</w:t>
            </w:r>
            <w:r>
              <w:t xml:space="preserve"> </w:t>
            </w:r>
          </w:p>
        </w:tc>
      </w:tr>
    </w:tbl>
    <w:p w14:paraId="0A2B5DA6" w14:textId="77777777" w:rsidR="00213317" w:rsidRDefault="00213317">
      <w:pPr>
        <w:pStyle w:val="a3"/>
        <w:spacing w:before="7"/>
        <w:rPr>
          <w:rFonts w:ascii="黑体"/>
          <w:sz w:val="3"/>
        </w:rPr>
      </w:pPr>
    </w:p>
    <w:tbl>
      <w:tblPr>
        <w:tblW w:w="0" w:type="auto"/>
        <w:tblInd w:w="1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firstRow="1" w:lastRow="0" w:firstColumn="1" w:lastColumn="0" w:noHBand="0" w:noVBand="1"/>
      </w:tblPr>
      <w:tblGrid>
        <w:gridCol w:w="1124"/>
        <w:gridCol w:w="3030"/>
        <w:gridCol w:w="1693"/>
        <w:gridCol w:w="1710"/>
        <w:gridCol w:w="1378"/>
        <w:gridCol w:w="1381"/>
        <w:gridCol w:w="1378"/>
        <w:gridCol w:w="1380"/>
        <w:gridCol w:w="1505"/>
      </w:tblGrid>
      <w:tr w:rsidR="00213317" w14:paraId="38ED433F" w14:textId="77777777">
        <w:trPr>
          <w:trHeight w:val="311"/>
        </w:trPr>
        <w:tc>
          <w:tcPr>
            <w:tcW w:w="4154" w:type="dxa"/>
            <w:gridSpan w:val="2"/>
            <w:tcBorders>
              <w:left w:val="single" w:sz="4" w:space="0" w:color="000000"/>
              <w:bottom w:val="single" w:sz="4" w:space="0" w:color="000000"/>
              <w:right w:val="single" w:sz="4" w:space="0" w:color="000000"/>
            </w:tcBorders>
            <w:shd w:val="clear" w:color="auto" w:fill="C0C0C0"/>
          </w:tcPr>
          <w:p w14:paraId="3CB46686" w14:textId="77777777" w:rsidR="00213317" w:rsidRDefault="0082023F">
            <w:pPr>
              <w:pStyle w:val="TableParagraph"/>
              <w:spacing w:before="27"/>
              <w:ind w:left="107"/>
              <w:jc w:val="left"/>
              <w:rPr>
                <w:sz w:val="20"/>
              </w:rPr>
            </w:pPr>
            <w:r>
              <w:rPr>
                <w:sz w:val="20"/>
              </w:rPr>
              <w:t>项目</w:t>
            </w:r>
            <w:r>
              <w:rPr>
                <w:sz w:val="20"/>
              </w:rPr>
              <w:t xml:space="preserve"> </w:t>
            </w:r>
          </w:p>
        </w:tc>
        <w:tc>
          <w:tcPr>
            <w:tcW w:w="1693" w:type="dxa"/>
            <w:vMerge w:val="restart"/>
            <w:tcBorders>
              <w:left w:val="single" w:sz="4" w:space="0" w:color="000000"/>
              <w:bottom w:val="single" w:sz="4" w:space="0" w:color="000000"/>
              <w:right w:val="single" w:sz="4" w:space="0" w:color="000000"/>
            </w:tcBorders>
            <w:shd w:val="clear" w:color="auto" w:fill="C0C0C0"/>
          </w:tcPr>
          <w:p w14:paraId="6FCDE583" w14:textId="77777777" w:rsidR="00213317" w:rsidRDefault="00213317">
            <w:pPr>
              <w:pStyle w:val="TableParagraph"/>
              <w:spacing w:before="0"/>
              <w:jc w:val="left"/>
              <w:rPr>
                <w:rFonts w:ascii="黑体"/>
                <w:sz w:val="20"/>
              </w:rPr>
            </w:pPr>
          </w:p>
          <w:p w14:paraId="48EAD3B1" w14:textId="77777777" w:rsidR="00213317" w:rsidRDefault="00213317">
            <w:pPr>
              <w:pStyle w:val="TableParagraph"/>
              <w:spacing w:before="10"/>
              <w:jc w:val="left"/>
              <w:rPr>
                <w:rFonts w:ascii="黑体"/>
                <w:sz w:val="19"/>
              </w:rPr>
            </w:pPr>
          </w:p>
          <w:p w14:paraId="73C805F0" w14:textId="77777777" w:rsidR="00213317" w:rsidRDefault="0082023F">
            <w:pPr>
              <w:pStyle w:val="TableParagraph"/>
              <w:spacing w:before="0"/>
              <w:ind w:left="248"/>
              <w:jc w:val="left"/>
              <w:rPr>
                <w:sz w:val="20"/>
              </w:rPr>
            </w:pPr>
            <w:r>
              <w:rPr>
                <w:sz w:val="20"/>
              </w:rPr>
              <w:t>本年收入合计</w:t>
            </w:r>
            <w:r>
              <w:rPr>
                <w:sz w:val="20"/>
              </w:rPr>
              <w:t xml:space="preserve"> </w:t>
            </w:r>
          </w:p>
        </w:tc>
        <w:tc>
          <w:tcPr>
            <w:tcW w:w="1710" w:type="dxa"/>
            <w:vMerge w:val="restart"/>
            <w:tcBorders>
              <w:left w:val="single" w:sz="4" w:space="0" w:color="000000"/>
              <w:bottom w:val="single" w:sz="4" w:space="0" w:color="000000"/>
              <w:right w:val="single" w:sz="4" w:space="0" w:color="000000"/>
            </w:tcBorders>
            <w:shd w:val="clear" w:color="auto" w:fill="C0C0C0"/>
          </w:tcPr>
          <w:p w14:paraId="5B98C3D1" w14:textId="77777777" w:rsidR="00213317" w:rsidRDefault="00213317">
            <w:pPr>
              <w:pStyle w:val="TableParagraph"/>
              <w:spacing w:before="0"/>
              <w:jc w:val="left"/>
              <w:rPr>
                <w:rFonts w:ascii="黑体"/>
                <w:sz w:val="20"/>
              </w:rPr>
            </w:pPr>
          </w:p>
          <w:p w14:paraId="0E9D1E0B" w14:textId="77777777" w:rsidR="00213317" w:rsidRDefault="00213317">
            <w:pPr>
              <w:pStyle w:val="TableParagraph"/>
              <w:spacing w:before="10"/>
              <w:jc w:val="left"/>
              <w:rPr>
                <w:rFonts w:ascii="黑体"/>
                <w:sz w:val="19"/>
              </w:rPr>
            </w:pPr>
          </w:p>
          <w:p w14:paraId="3C963BCD" w14:textId="77777777" w:rsidR="00213317" w:rsidRDefault="0082023F">
            <w:pPr>
              <w:pStyle w:val="TableParagraph"/>
              <w:spacing w:before="0"/>
              <w:ind w:left="252"/>
              <w:jc w:val="left"/>
              <w:rPr>
                <w:sz w:val="20"/>
              </w:rPr>
            </w:pPr>
            <w:r>
              <w:rPr>
                <w:sz w:val="20"/>
              </w:rPr>
              <w:t>财政拨款收入</w:t>
            </w:r>
            <w:r>
              <w:rPr>
                <w:sz w:val="20"/>
              </w:rPr>
              <w:t xml:space="preserve"> </w:t>
            </w:r>
          </w:p>
        </w:tc>
        <w:tc>
          <w:tcPr>
            <w:tcW w:w="1378" w:type="dxa"/>
            <w:vMerge w:val="restart"/>
            <w:tcBorders>
              <w:left w:val="single" w:sz="4" w:space="0" w:color="000000"/>
              <w:bottom w:val="single" w:sz="4" w:space="0" w:color="000000"/>
              <w:right w:val="single" w:sz="4" w:space="0" w:color="000000"/>
            </w:tcBorders>
            <w:shd w:val="clear" w:color="auto" w:fill="C0C0C0"/>
          </w:tcPr>
          <w:p w14:paraId="6A80FCF7" w14:textId="77777777" w:rsidR="00213317" w:rsidRDefault="00213317">
            <w:pPr>
              <w:pStyle w:val="TableParagraph"/>
              <w:spacing w:before="8"/>
              <w:jc w:val="left"/>
              <w:rPr>
                <w:rFonts w:ascii="黑体"/>
                <w:sz w:val="27"/>
              </w:rPr>
            </w:pPr>
          </w:p>
          <w:p w14:paraId="7175733C" w14:textId="77777777" w:rsidR="00213317" w:rsidRDefault="0082023F">
            <w:pPr>
              <w:pStyle w:val="TableParagraph"/>
              <w:spacing w:before="0" w:line="292" w:lineRule="auto"/>
              <w:ind w:left="587" w:right="181" w:hanging="401"/>
              <w:jc w:val="left"/>
              <w:rPr>
                <w:sz w:val="20"/>
              </w:rPr>
            </w:pPr>
            <w:r>
              <w:rPr>
                <w:sz w:val="20"/>
              </w:rPr>
              <w:t>上级补助收入</w:t>
            </w:r>
            <w:r>
              <w:rPr>
                <w:sz w:val="20"/>
              </w:rPr>
              <w:t xml:space="preserve"> </w:t>
            </w:r>
          </w:p>
        </w:tc>
        <w:tc>
          <w:tcPr>
            <w:tcW w:w="1381" w:type="dxa"/>
            <w:vMerge w:val="restart"/>
            <w:tcBorders>
              <w:left w:val="single" w:sz="4" w:space="0" w:color="000000"/>
              <w:bottom w:val="single" w:sz="4" w:space="0" w:color="000000"/>
              <w:right w:val="single" w:sz="4" w:space="0" w:color="000000"/>
            </w:tcBorders>
            <w:shd w:val="clear" w:color="auto" w:fill="C0C0C0"/>
          </w:tcPr>
          <w:p w14:paraId="41D2A707" w14:textId="77777777" w:rsidR="00213317" w:rsidRDefault="00213317">
            <w:pPr>
              <w:pStyle w:val="TableParagraph"/>
              <w:spacing w:before="0"/>
              <w:jc w:val="left"/>
              <w:rPr>
                <w:rFonts w:ascii="黑体"/>
                <w:sz w:val="20"/>
              </w:rPr>
            </w:pPr>
          </w:p>
          <w:p w14:paraId="495E967A" w14:textId="77777777" w:rsidR="00213317" w:rsidRDefault="00213317">
            <w:pPr>
              <w:pStyle w:val="TableParagraph"/>
              <w:spacing w:before="10"/>
              <w:jc w:val="left"/>
              <w:rPr>
                <w:rFonts w:ascii="黑体"/>
                <w:sz w:val="19"/>
              </w:rPr>
            </w:pPr>
          </w:p>
          <w:p w14:paraId="4CBFA57B" w14:textId="77777777" w:rsidR="00213317" w:rsidRDefault="0082023F">
            <w:pPr>
              <w:pStyle w:val="TableParagraph"/>
              <w:spacing w:before="0"/>
              <w:ind w:left="289"/>
              <w:jc w:val="left"/>
              <w:rPr>
                <w:sz w:val="20"/>
              </w:rPr>
            </w:pPr>
            <w:r>
              <w:rPr>
                <w:sz w:val="20"/>
              </w:rPr>
              <w:t>事业收入</w:t>
            </w:r>
            <w:r>
              <w:rPr>
                <w:sz w:val="20"/>
              </w:rPr>
              <w:t xml:space="preserve"> </w:t>
            </w:r>
          </w:p>
        </w:tc>
        <w:tc>
          <w:tcPr>
            <w:tcW w:w="1378" w:type="dxa"/>
            <w:vMerge w:val="restart"/>
            <w:tcBorders>
              <w:left w:val="single" w:sz="4" w:space="0" w:color="000000"/>
              <w:bottom w:val="single" w:sz="4" w:space="0" w:color="000000"/>
              <w:right w:val="single" w:sz="4" w:space="0" w:color="000000"/>
            </w:tcBorders>
            <w:shd w:val="clear" w:color="auto" w:fill="C0C0C0"/>
          </w:tcPr>
          <w:p w14:paraId="6F3C2D62" w14:textId="77777777" w:rsidR="00213317" w:rsidRDefault="00213317">
            <w:pPr>
              <w:pStyle w:val="TableParagraph"/>
              <w:spacing w:before="0"/>
              <w:jc w:val="left"/>
              <w:rPr>
                <w:rFonts w:ascii="黑体"/>
                <w:sz w:val="20"/>
              </w:rPr>
            </w:pPr>
          </w:p>
          <w:p w14:paraId="72A5F04D" w14:textId="77777777" w:rsidR="00213317" w:rsidRDefault="00213317">
            <w:pPr>
              <w:pStyle w:val="TableParagraph"/>
              <w:spacing w:before="10"/>
              <w:jc w:val="left"/>
              <w:rPr>
                <w:rFonts w:ascii="黑体"/>
                <w:sz w:val="19"/>
              </w:rPr>
            </w:pPr>
          </w:p>
          <w:p w14:paraId="6300A2CC" w14:textId="77777777" w:rsidR="00213317" w:rsidRDefault="0082023F">
            <w:pPr>
              <w:pStyle w:val="TableParagraph"/>
              <w:spacing w:before="0"/>
              <w:ind w:left="286"/>
              <w:jc w:val="left"/>
              <w:rPr>
                <w:sz w:val="20"/>
              </w:rPr>
            </w:pPr>
            <w:r>
              <w:rPr>
                <w:sz w:val="20"/>
              </w:rPr>
              <w:t>经营收入</w:t>
            </w:r>
            <w:r>
              <w:rPr>
                <w:sz w:val="20"/>
              </w:rPr>
              <w:t xml:space="preserve"> </w:t>
            </w:r>
          </w:p>
        </w:tc>
        <w:tc>
          <w:tcPr>
            <w:tcW w:w="1380" w:type="dxa"/>
            <w:vMerge w:val="restart"/>
            <w:tcBorders>
              <w:left w:val="single" w:sz="4" w:space="0" w:color="000000"/>
              <w:bottom w:val="single" w:sz="4" w:space="0" w:color="000000"/>
              <w:right w:val="single" w:sz="4" w:space="0" w:color="000000"/>
            </w:tcBorders>
            <w:shd w:val="clear" w:color="auto" w:fill="C0C0C0"/>
          </w:tcPr>
          <w:p w14:paraId="2A724A72" w14:textId="77777777" w:rsidR="00213317" w:rsidRDefault="00213317">
            <w:pPr>
              <w:pStyle w:val="TableParagraph"/>
              <w:spacing w:before="8"/>
              <w:jc w:val="left"/>
              <w:rPr>
                <w:rFonts w:ascii="黑体"/>
                <w:sz w:val="27"/>
              </w:rPr>
            </w:pPr>
          </w:p>
          <w:p w14:paraId="7D9EC530" w14:textId="77777777" w:rsidR="00213317" w:rsidRDefault="0082023F">
            <w:pPr>
              <w:pStyle w:val="TableParagraph"/>
              <w:spacing w:before="0" w:line="292" w:lineRule="auto"/>
              <w:ind w:left="387" w:right="182" w:hanging="200"/>
              <w:jc w:val="left"/>
              <w:rPr>
                <w:sz w:val="20"/>
              </w:rPr>
            </w:pPr>
            <w:r>
              <w:rPr>
                <w:sz w:val="20"/>
              </w:rPr>
              <w:t>附属单位上缴收入</w:t>
            </w:r>
            <w:r>
              <w:rPr>
                <w:sz w:val="20"/>
              </w:rPr>
              <w:t xml:space="preserve"> </w:t>
            </w:r>
          </w:p>
        </w:tc>
        <w:tc>
          <w:tcPr>
            <w:tcW w:w="1505" w:type="dxa"/>
            <w:vMerge w:val="restart"/>
            <w:tcBorders>
              <w:left w:val="single" w:sz="4" w:space="0" w:color="000000"/>
              <w:bottom w:val="single" w:sz="4" w:space="0" w:color="000000"/>
              <w:right w:val="single" w:sz="4" w:space="0" w:color="000000"/>
            </w:tcBorders>
            <w:shd w:val="clear" w:color="auto" w:fill="C0C0C0"/>
          </w:tcPr>
          <w:p w14:paraId="4EFFB11B" w14:textId="77777777" w:rsidR="00213317" w:rsidRDefault="00213317">
            <w:pPr>
              <w:pStyle w:val="TableParagraph"/>
              <w:spacing w:before="0"/>
              <w:jc w:val="left"/>
              <w:rPr>
                <w:rFonts w:ascii="黑体"/>
                <w:sz w:val="20"/>
              </w:rPr>
            </w:pPr>
          </w:p>
          <w:p w14:paraId="423A3D96" w14:textId="77777777" w:rsidR="00213317" w:rsidRDefault="00213317">
            <w:pPr>
              <w:pStyle w:val="TableParagraph"/>
              <w:spacing w:before="10"/>
              <w:jc w:val="left"/>
              <w:rPr>
                <w:rFonts w:ascii="黑体"/>
                <w:sz w:val="19"/>
              </w:rPr>
            </w:pPr>
          </w:p>
          <w:p w14:paraId="4F598918" w14:textId="77777777" w:rsidR="00213317" w:rsidRDefault="0082023F">
            <w:pPr>
              <w:pStyle w:val="TableParagraph"/>
              <w:spacing w:before="0"/>
              <w:ind w:left="349"/>
              <w:jc w:val="left"/>
              <w:rPr>
                <w:sz w:val="20"/>
              </w:rPr>
            </w:pPr>
            <w:r>
              <w:rPr>
                <w:sz w:val="20"/>
              </w:rPr>
              <w:t>其他收入</w:t>
            </w:r>
            <w:r>
              <w:rPr>
                <w:sz w:val="20"/>
              </w:rPr>
              <w:t xml:space="preserve"> </w:t>
            </w:r>
          </w:p>
        </w:tc>
      </w:tr>
      <w:tr w:rsidR="00213317" w14:paraId="0D36C760" w14:textId="77777777">
        <w:trPr>
          <w:trHeight w:val="955"/>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0139A673" w14:textId="77777777" w:rsidR="00213317" w:rsidRDefault="00213317">
            <w:pPr>
              <w:pStyle w:val="TableParagraph"/>
              <w:spacing w:before="1"/>
              <w:jc w:val="left"/>
              <w:rPr>
                <w:rFonts w:ascii="黑体"/>
                <w:sz w:val="15"/>
              </w:rPr>
            </w:pPr>
          </w:p>
          <w:p w14:paraId="1BB34619" w14:textId="77777777" w:rsidR="00213317" w:rsidRDefault="0082023F">
            <w:pPr>
              <w:pStyle w:val="TableParagraph"/>
              <w:spacing w:before="0" w:line="292" w:lineRule="auto"/>
              <w:ind w:left="160" w:right="52"/>
              <w:jc w:val="left"/>
              <w:rPr>
                <w:sz w:val="20"/>
              </w:rPr>
            </w:pPr>
            <w:r>
              <w:rPr>
                <w:sz w:val="20"/>
              </w:rPr>
              <w:t>功能分类科目编码</w:t>
            </w:r>
            <w:r>
              <w:rPr>
                <w:sz w:val="20"/>
              </w:rPr>
              <w:t xml:space="preserve">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4794E907" w14:textId="77777777" w:rsidR="00213317" w:rsidRDefault="00213317">
            <w:pPr>
              <w:pStyle w:val="TableParagraph"/>
              <w:spacing w:before="3"/>
              <w:jc w:val="left"/>
              <w:rPr>
                <w:rFonts w:ascii="黑体"/>
                <w:sz w:val="27"/>
              </w:rPr>
            </w:pPr>
          </w:p>
          <w:p w14:paraId="36BC7C82" w14:textId="77777777" w:rsidR="00213317" w:rsidRDefault="0082023F">
            <w:pPr>
              <w:pStyle w:val="TableParagraph"/>
              <w:spacing w:before="0"/>
              <w:ind w:left="1115"/>
              <w:jc w:val="left"/>
              <w:rPr>
                <w:sz w:val="20"/>
              </w:rPr>
            </w:pPr>
            <w:r>
              <w:rPr>
                <w:sz w:val="20"/>
              </w:rPr>
              <w:t>科目名称</w:t>
            </w:r>
            <w:r>
              <w:rPr>
                <w:sz w:val="20"/>
              </w:rPr>
              <w:t xml:space="preserve"> </w:t>
            </w:r>
          </w:p>
        </w:tc>
        <w:tc>
          <w:tcPr>
            <w:tcW w:w="1693" w:type="dxa"/>
            <w:vMerge/>
            <w:tcBorders>
              <w:top w:val="nil"/>
              <w:left w:val="single" w:sz="4" w:space="0" w:color="000000"/>
              <w:bottom w:val="single" w:sz="4" w:space="0" w:color="000000"/>
              <w:right w:val="single" w:sz="4" w:space="0" w:color="000000"/>
            </w:tcBorders>
            <w:shd w:val="clear" w:color="auto" w:fill="C0C0C0"/>
          </w:tcPr>
          <w:p w14:paraId="780169FB" w14:textId="77777777" w:rsidR="00213317" w:rsidRDefault="00213317">
            <w:pPr>
              <w:rPr>
                <w:sz w:val="2"/>
                <w:szCs w:val="2"/>
              </w:rPr>
            </w:pPr>
          </w:p>
        </w:tc>
        <w:tc>
          <w:tcPr>
            <w:tcW w:w="1710" w:type="dxa"/>
            <w:vMerge/>
            <w:tcBorders>
              <w:top w:val="nil"/>
              <w:left w:val="single" w:sz="4" w:space="0" w:color="000000"/>
              <w:bottom w:val="single" w:sz="4" w:space="0" w:color="000000"/>
              <w:right w:val="single" w:sz="4" w:space="0" w:color="000000"/>
            </w:tcBorders>
            <w:shd w:val="clear" w:color="auto" w:fill="C0C0C0"/>
          </w:tcPr>
          <w:p w14:paraId="694BAB75" w14:textId="77777777" w:rsidR="00213317" w:rsidRDefault="00213317">
            <w:pPr>
              <w:rPr>
                <w:sz w:val="2"/>
                <w:szCs w:val="2"/>
              </w:rPr>
            </w:pPr>
          </w:p>
        </w:tc>
        <w:tc>
          <w:tcPr>
            <w:tcW w:w="1378" w:type="dxa"/>
            <w:vMerge/>
            <w:tcBorders>
              <w:top w:val="nil"/>
              <w:left w:val="single" w:sz="4" w:space="0" w:color="000000"/>
              <w:bottom w:val="single" w:sz="4" w:space="0" w:color="000000"/>
              <w:right w:val="single" w:sz="4" w:space="0" w:color="000000"/>
            </w:tcBorders>
            <w:shd w:val="clear" w:color="auto" w:fill="C0C0C0"/>
          </w:tcPr>
          <w:p w14:paraId="16FD894A" w14:textId="77777777" w:rsidR="00213317" w:rsidRDefault="00213317">
            <w:pPr>
              <w:rPr>
                <w:sz w:val="2"/>
                <w:szCs w:val="2"/>
              </w:rPr>
            </w:pPr>
          </w:p>
        </w:tc>
        <w:tc>
          <w:tcPr>
            <w:tcW w:w="1381" w:type="dxa"/>
            <w:vMerge/>
            <w:tcBorders>
              <w:top w:val="nil"/>
              <w:left w:val="single" w:sz="4" w:space="0" w:color="000000"/>
              <w:bottom w:val="single" w:sz="4" w:space="0" w:color="000000"/>
              <w:right w:val="single" w:sz="4" w:space="0" w:color="000000"/>
            </w:tcBorders>
            <w:shd w:val="clear" w:color="auto" w:fill="C0C0C0"/>
          </w:tcPr>
          <w:p w14:paraId="178890EF" w14:textId="77777777" w:rsidR="00213317" w:rsidRDefault="00213317">
            <w:pPr>
              <w:rPr>
                <w:sz w:val="2"/>
                <w:szCs w:val="2"/>
              </w:rPr>
            </w:pPr>
          </w:p>
        </w:tc>
        <w:tc>
          <w:tcPr>
            <w:tcW w:w="1378" w:type="dxa"/>
            <w:vMerge/>
            <w:tcBorders>
              <w:top w:val="nil"/>
              <w:left w:val="single" w:sz="4" w:space="0" w:color="000000"/>
              <w:bottom w:val="single" w:sz="4" w:space="0" w:color="000000"/>
              <w:right w:val="single" w:sz="4" w:space="0" w:color="000000"/>
            </w:tcBorders>
            <w:shd w:val="clear" w:color="auto" w:fill="C0C0C0"/>
          </w:tcPr>
          <w:p w14:paraId="6D2CEB60" w14:textId="77777777" w:rsidR="00213317" w:rsidRDefault="00213317">
            <w:pPr>
              <w:rPr>
                <w:sz w:val="2"/>
                <w:szCs w:val="2"/>
              </w:rPr>
            </w:pPr>
          </w:p>
        </w:tc>
        <w:tc>
          <w:tcPr>
            <w:tcW w:w="1380" w:type="dxa"/>
            <w:vMerge/>
            <w:tcBorders>
              <w:top w:val="nil"/>
              <w:left w:val="single" w:sz="4" w:space="0" w:color="000000"/>
              <w:bottom w:val="single" w:sz="4" w:space="0" w:color="000000"/>
              <w:right w:val="single" w:sz="4" w:space="0" w:color="000000"/>
            </w:tcBorders>
            <w:shd w:val="clear" w:color="auto" w:fill="C0C0C0"/>
          </w:tcPr>
          <w:p w14:paraId="6F4EB7CF" w14:textId="77777777" w:rsidR="00213317" w:rsidRDefault="00213317">
            <w:pPr>
              <w:rPr>
                <w:sz w:val="2"/>
                <w:szCs w:val="2"/>
              </w:rPr>
            </w:pPr>
          </w:p>
        </w:tc>
        <w:tc>
          <w:tcPr>
            <w:tcW w:w="1505" w:type="dxa"/>
            <w:vMerge/>
            <w:tcBorders>
              <w:top w:val="nil"/>
              <w:left w:val="single" w:sz="4" w:space="0" w:color="000000"/>
              <w:bottom w:val="single" w:sz="4" w:space="0" w:color="000000"/>
              <w:right w:val="single" w:sz="4" w:space="0" w:color="000000"/>
            </w:tcBorders>
            <w:shd w:val="clear" w:color="auto" w:fill="C0C0C0"/>
          </w:tcPr>
          <w:p w14:paraId="39EE7CCE" w14:textId="77777777" w:rsidR="00213317" w:rsidRDefault="00213317">
            <w:pPr>
              <w:rPr>
                <w:sz w:val="2"/>
                <w:szCs w:val="2"/>
              </w:rPr>
            </w:pPr>
          </w:p>
        </w:tc>
      </w:tr>
      <w:tr w:rsidR="00213317" w14:paraId="2BBAD657" w14:textId="77777777">
        <w:trPr>
          <w:trHeight w:val="313"/>
        </w:trPr>
        <w:tc>
          <w:tcPr>
            <w:tcW w:w="4154" w:type="dxa"/>
            <w:gridSpan w:val="2"/>
            <w:tcBorders>
              <w:top w:val="single" w:sz="4" w:space="0" w:color="000000"/>
              <w:left w:val="single" w:sz="4" w:space="0" w:color="000000"/>
              <w:bottom w:val="single" w:sz="4" w:space="0" w:color="000000"/>
              <w:right w:val="single" w:sz="4" w:space="0" w:color="000000"/>
            </w:tcBorders>
            <w:shd w:val="clear" w:color="auto" w:fill="C0C0C0"/>
          </w:tcPr>
          <w:p w14:paraId="098B6DDE" w14:textId="77777777" w:rsidR="00213317" w:rsidRDefault="0082023F">
            <w:pPr>
              <w:pStyle w:val="TableParagraph"/>
              <w:spacing w:before="30"/>
              <w:ind w:left="1907" w:right="1797"/>
              <w:jc w:val="center"/>
              <w:rPr>
                <w:sz w:val="20"/>
              </w:rPr>
            </w:pPr>
            <w:r>
              <w:rPr>
                <w:sz w:val="20"/>
              </w:rPr>
              <w:t>栏次</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450295C5" w14:textId="77777777" w:rsidR="00213317" w:rsidRDefault="0082023F">
            <w:pPr>
              <w:pStyle w:val="TableParagraph"/>
              <w:spacing w:before="30"/>
              <w:ind w:left="828" w:right="715"/>
              <w:jc w:val="center"/>
              <w:rPr>
                <w:sz w:val="20"/>
              </w:rPr>
            </w:pPr>
            <w:r>
              <w:rPr>
                <w:sz w:val="20"/>
              </w:rPr>
              <w:t xml:space="preserve">1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0F388248" w14:textId="77777777" w:rsidR="00213317" w:rsidRDefault="0082023F">
            <w:pPr>
              <w:pStyle w:val="TableParagraph"/>
              <w:spacing w:before="30"/>
              <w:ind w:left="832" w:right="728"/>
              <w:jc w:val="center"/>
              <w:rPr>
                <w:sz w:val="20"/>
              </w:rPr>
            </w:pPr>
            <w:r>
              <w:rPr>
                <w:sz w:val="20"/>
              </w:rPr>
              <w:t xml:space="preserve">2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05EAC439" w14:textId="77777777" w:rsidR="00213317" w:rsidRDefault="0082023F">
            <w:pPr>
              <w:pStyle w:val="TableParagraph"/>
              <w:spacing w:before="30"/>
              <w:ind w:left="664" w:right="561"/>
              <w:jc w:val="center"/>
              <w:rPr>
                <w:sz w:val="20"/>
              </w:rPr>
            </w:pPr>
            <w:r>
              <w:rPr>
                <w:sz w:val="20"/>
              </w:rPr>
              <w:t xml:space="preserve">3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1A767DCD" w14:textId="77777777" w:rsidR="00213317" w:rsidRDefault="0082023F">
            <w:pPr>
              <w:pStyle w:val="TableParagraph"/>
              <w:spacing w:before="30"/>
              <w:ind w:left="667" w:right="563"/>
              <w:jc w:val="center"/>
              <w:rPr>
                <w:sz w:val="20"/>
              </w:rPr>
            </w:pPr>
            <w:r>
              <w:rPr>
                <w:sz w:val="20"/>
              </w:rPr>
              <w:t xml:space="preserve">4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4EC4D2B3" w14:textId="77777777" w:rsidR="00213317" w:rsidRDefault="0082023F">
            <w:pPr>
              <w:pStyle w:val="TableParagraph"/>
              <w:spacing w:before="30"/>
              <w:ind w:left="663" w:right="562"/>
              <w:jc w:val="center"/>
              <w:rPr>
                <w:sz w:val="20"/>
              </w:rPr>
            </w:pPr>
            <w:r>
              <w:rPr>
                <w:sz w:val="20"/>
              </w:rPr>
              <w:t xml:space="preserve">5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6FD403D4" w14:textId="77777777" w:rsidR="00213317" w:rsidRDefault="0082023F">
            <w:pPr>
              <w:pStyle w:val="TableParagraph"/>
              <w:spacing w:before="30"/>
              <w:ind w:left="666" w:right="563"/>
              <w:jc w:val="center"/>
              <w:rPr>
                <w:sz w:val="20"/>
              </w:rPr>
            </w:pPr>
            <w:r>
              <w:rPr>
                <w:sz w:val="20"/>
              </w:rPr>
              <w:t xml:space="preserve">6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33A3BDF3" w14:textId="77777777" w:rsidR="00213317" w:rsidRDefault="0082023F">
            <w:pPr>
              <w:pStyle w:val="TableParagraph"/>
              <w:spacing w:before="30"/>
              <w:ind w:left="727" w:right="628"/>
              <w:jc w:val="center"/>
              <w:rPr>
                <w:sz w:val="20"/>
              </w:rPr>
            </w:pPr>
            <w:r>
              <w:rPr>
                <w:sz w:val="20"/>
              </w:rPr>
              <w:t xml:space="preserve">7 </w:t>
            </w:r>
          </w:p>
        </w:tc>
      </w:tr>
      <w:tr w:rsidR="00213317" w14:paraId="133B85B1" w14:textId="77777777">
        <w:trPr>
          <w:trHeight w:val="311"/>
        </w:trPr>
        <w:tc>
          <w:tcPr>
            <w:tcW w:w="4154" w:type="dxa"/>
            <w:gridSpan w:val="2"/>
            <w:tcBorders>
              <w:top w:val="single" w:sz="4" w:space="0" w:color="000000"/>
              <w:left w:val="single" w:sz="4" w:space="0" w:color="000000"/>
              <w:bottom w:val="single" w:sz="4" w:space="0" w:color="000000"/>
              <w:right w:val="single" w:sz="4" w:space="0" w:color="000000"/>
            </w:tcBorders>
            <w:shd w:val="clear" w:color="auto" w:fill="C0C0C0"/>
          </w:tcPr>
          <w:p w14:paraId="39BD90E3" w14:textId="77777777" w:rsidR="00213317" w:rsidRDefault="0082023F">
            <w:pPr>
              <w:pStyle w:val="TableParagraph"/>
              <w:ind w:left="107"/>
              <w:jc w:val="left"/>
              <w:rPr>
                <w:sz w:val="20"/>
              </w:rPr>
            </w:pPr>
            <w:r>
              <w:rPr>
                <w:sz w:val="20"/>
              </w:rPr>
              <w:t>合计</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tcPr>
          <w:p w14:paraId="386C20AB" w14:textId="77777777" w:rsidR="00213317" w:rsidRDefault="0082023F">
            <w:pPr>
              <w:pStyle w:val="TableParagraph"/>
              <w:ind w:right="-15"/>
              <w:rPr>
                <w:b/>
                <w:sz w:val="20"/>
              </w:rPr>
            </w:pPr>
            <w:r>
              <w:rPr>
                <w:b/>
                <w:sz w:val="20"/>
              </w:rPr>
              <w:t xml:space="preserve">10,198.94 </w:t>
            </w:r>
          </w:p>
        </w:tc>
        <w:tc>
          <w:tcPr>
            <w:tcW w:w="1710" w:type="dxa"/>
            <w:tcBorders>
              <w:top w:val="single" w:sz="4" w:space="0" w:color="000000"/>
              <w:left w:val="single" w:sz="4" w:space="0" w:color="000000"/>
              <w:bottom w:val="single" w:sz="4" w:space="0" w:color="000000"/>
              <w:right w:val="single" w:sz="4" w:space="0" w:color="000000"/>
            </w:tcBorders>
          </w:tcPr>
          <w:p w14:paraId="272E0F8C" w14:textId="77777777" w:rsidR="00213317" w:rsidRDefault="0082023F">
            <w:pPr>
              <w:pStyle w:val="TableParagraph"/>
              <w:ind w:right="1"/>
              <w:rPr>
                <w:b/>
                <w:sz w:val="20"/>
              </w:rPr>
            </w:pPr>
            <w:r>
              <w:rPr>
                <w:b/>
                <w:sz w:val="20"/>
              </w:rPr>
              <w:t xml:space="preserve">9,481.88 </w:t>
            </w:r>
          </w:p>
        </w:tc>
        <w:tc>
          <w:tcPr>
            <w:tcW w:w="1378" w:type="dxa"/>
            <w:tcBorders>
              <w:top w:val="single" w:sz="4" w:space="0" w:color="000000"/>
              <w:left w:val="single" w:sz="4" w:space="0" w:color="000000"/>
              <w:bottom w:val="single" w:sz="4" w:space="0" w:color="000000"/>
              <w:right w:val="single" w:sz="4" w:space="0" w:color="000000"/>
            </w:tcBorders>
          </w:tcPr>
          <w:p w14:paraId="2D173604" w14:textId="77777777" w:rsidR="00213317" w:rsidRDefault="0082023F">
            <w:pPr>
              <w:pStyle w:val="TableParagraph"/>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tcPr>
          <w:p w14:paraId="6E800E38" w14:textId="77777777" w:rsidR="00213317" w:rsidRDefault="0082023F">
            <w:pPr>
              <w:pStyle w:val="TableParagraph"/>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tcPr>
          <w:p w14:paraId="41AE6138" w14:textId="77777777" w:rsidR="00213317" w:rsidRDefault="0082023F">
            <w:pPr>
              <w:pStyle w:val="TableParagraph"/>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tcPr>
          <w:p w14:paraId="59D48A51" w14:textId="77777777" w:rsidR="00213317" w:rsidRDefault="0082023F">
            <w:pPr>
              <w:pStyle w:val="TableParagraph"/>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14:paraId="49CB319F" w14:textId="77777777" w:rsidR="00213317" w:rsidRDefault="0082023F">
            <w:pPr>
              <w:pStyle w:val="TableParagraph"/>
              <w:rPr>
                <w:b/>
                <w:sz w:val="20"/>
              </w:rPr>
            </w:pPr>
            <w:r>
              <w:rPr>
                <w:b/>
                <w:sz w:val="20"/>
              </w:rPr>
              <w:t xml:space="preserve">717.07 </w:t>
            </w:r>
          </w:p>
        </w:tc>
      </w:tr>
      <w:tr w:rsidR="00213317" w14:paraId="79DE4DB8" w14:textId="77777777">
        <w:trPr>
          <w:trHeight w:val="311"/>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6D84A479" w14:textId="77777777" w:rsidR="00213317" w:rsidRDefault="0082023F">
            <w:pPr>
              <w:pStyle w:val="TableParagraph"/>
              <w:spacing w:before="27"/>
              <w:ind w:left="107"/>
              <w:jc w:val="left"/>
              <w:rPr>
                <w:b/>
                <w:sz w:val="20"/>
              </w:rPr>
            </w:pPr>
            <w:r>
              <w:rPr>
                <w:b/>
                <w:sz w:val="20"/>
              </w:rPr>
              <w:t xml:space="preserve">208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14A6B99C" w14:textId="77777777" w:rsidR="00213317" w:rsidRDefault="0082023F">
            <w:pPr>
              <w:pStyle w:val="TableParagraph"/>
              <w:spacing w:before="27"/>
              <w:ind w:left="107"/>
              <w:jc w:val="left"/>
              <w:rPr>
                <w:b/>
                <w:sz w:val="20"/>
              </w:rPr>
            </w:pPr>
            <w:r>
              <w:rPr>
                <w:b/>
                <w:sz w:val="20"/>
              </w:rPr>
              <w:t>社会保障和就业支出</w:t>
            </w:r>
            <w:r>
              <w:rPr>
                <w:b/>
                <w:w w:val="98"/>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5B2B4EB1" w14:textId="77777777" w:rsidR="00213317" w:rsidRDefault="0082023F">
            <w:pPr>
              <w:pStyle w:val="TableParagraph"/>
              <w:spacing w:before="27"/>
              <w:ind w:right="-15"/>
              <w:rPr>
                <w:b/>
                <w:sz w:val="20"/>
              </w:rPr>
            </w:pPr>
            <w:r>
              <w:rPr>
                <w:b/>
                <w:sz w:val="20"/>
              </w:rPr>
              <w:t xml:space="preserve">17.47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2776BEE9" w14:textId="77777777" w:rsidR="00213317" w:rsidRDefault="0082023F">
            <w:pPr>
              <w:pStyle w:val="TableParagraph"/>
              <w:spacing w:before="27"/>
              <w:ind w:right="1"/>
              <w:rPr>
                <w:b/>
                <w:sz w:val="20"/>
              </w:rPr>
            </w:pPr>
            <w:r>
              <w:rPr>
                <w:b/>
                <w:sz w:val="20"/>
              </w:rPr>
              <w:t xml:space="preserve">17.47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1186A59F" w14:textId="77777777" w:rsidR="00213317" w:rsidRDefault="0082023F">
            <w:pPr>
              <w:pStyle w:val="TableParagraph"/>
              <w:spacing w:before="27"/>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758C8858" w14:textId="77777777" w:rsidR="00213317" w:rsidRDefault="0082023F">
            <w:pPr>
              <w:pStyle w:val="TableParagraph"/>
              <w:spacing w:before="27"/>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2B579207" w14:textId="77777777" w:rsidR="00213317" w:rsidRDefault="0082023F">
            <w:pPr>
              <w:pStyle w:val="TableParagraph"/>
              <w:spacing w:before="27"/>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5989EC56" w14:textId="77777777" w:rsidR="00213317" w:rsidRDefault="0082023F">
            <w:pPr>
              <w:pStyle w:val="TableParagraph"/>
              <w:spacing w:before="27"/>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1B3C7842" w14:textId="77777777" w:rsidR="00213317" w:rsidRDefault="0082023F">
            <w:pPr>
              <w:pStyle w:val="TableParagraph"/>
              <w:spacing w:before="27"/>
              <w:rPr>
                <w:b/>
                <w:sz w:val="20"/>
              </w:rPr>
            </w:pPr>
            <w:r>
              <w:rPr>
                <w:b/>
                <w:sz w:val="20"/>
              </w:rPr>
              <w:t xml:space="preserve">0.00 </w:t>
            </w:r>
          </w:p>
        </w:tc>
      </w:tr>
      <w:tr w:rsidR="00213317" w14:paraId="42FEF36C" w14:textId="77777777">
        <w:trPr>
          <w:trHeight w:val="311"/>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60589290" w14:textId="77777777" w:rsidR="00213317" w:rsidRDefault="0082023F">
            <w:pPr>
              <w:pStyle w:val="TableParagraph"/>
              <w:spacing w:before="27"/>
              <w:ind w:left="107"/>
              <w:jc w:val="left"/>
              <w:rPr>
                <w:b/>
                <w:sz w:val="20"/>
              </w:rPr>
            </w:pPr>
            <w:r>
              <w:rPr>
                <w:b/>
                <w:sz w:val="20"/>
              </w:rPr>
              <w:t xml:space="preserve">20807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40FB8EEE" w14:textId="77777777" w:rsidR="00213317" w:rsidRDefault="0082023F">
            <w:pPr>
              <w:pStyle w:val="TableParagraph"/>
              <w:spacing w:before="27"/>
              <w:ind w:left="107"/>
              <w:jc w:val="left"/>
              <w:rPr>
                <w:b/>
                <w:sz w:val="20"/>
              </w:rPr>
            </w:pPr>
            <w:r>
              <w:rPr>
                <w:b/>
                <w:sz w:val="20"/>
              </w:rPr>
              <w:t>就业补助</w:t>
            </w:r>
            <w:r>
              <w:rPr>
                <w:b/>
                <w:w w:val="98"/>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0DA71A87" w14:textId="77777777" w:rsidR="00213317" w:rsidRDefault="0082023F">
            <w:pPr>
              <w:pStyle w:val="TableParagraph"/>
              <w:spacing w:before="27"/>
              <w:ind w:right="-15"/>
              <w:rPr>
                <w:b/>
                <w:sz w:val="20"/>
              </w:rPr>
            </w:pPr>
            <w:r>
              <w:rPr>
                <w:b/>
                <w:sz w:val="20"/>
              </w:rPr>
              <w:t xml:space="preserve">17.47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5EB16D41" w14:textId="77777777" w:rsidR="00213317" w:rsidRDefault="0082023F">
            <w:pPr>
              <w:pStyle w:val="TableParagraph"/>
              <w:spacing w:before="27"/>
              <w:ind w:right="1"/>
              <w:rPr>
                <w:b/>
                <w:sz w:val="20"/>
              </w:rPr>
            </w:pPr>
            <w:r>
              <w:rPr>
                <w:b/>
                <w:sz w:val="20"/>
              </w:rPr>
              <w:t xml:space="preserve">17.47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57B94A00" w14:textId="77777777" w:rsidR="00213317" w:rsidRDefault="0082023F">
            <w:pPr>
              <w:pStyle w:val="TableParagraph"/>
              <w:spacing w:before="27"/>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7A58D7B6" w14:textId="77777777" w:rsidR="00213317" w:rsidRDefault="0082023F">
            <w:pPr>
              <w:pStyle w:val="TableParagraph"/>
              <w:spacing w:before="27"/>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3D5848AB" w14:textId="77777777" w:rsidR="00213317" w:rsidRDefault="0082023F">
            <w:pPr>
              <w:pStyle w:val="TableParagraph"/>
              <w:spacing w:before="27"/>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7EE8A328" w14:textId="77777777" w:rsidR="00213317" w:rsidRDefault="0082023F">
            <w:pPr>
              <w:pStyle w:val="TableParagraph"/>
              <w:spacing w:before="27"/>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3DC829F8" w14:textId="77777777" w:rsidR="00213317" w:rsidRDefault="0082023F">
            <w:pPr>
              <w:pStyle w:val="TableParagraph"/>
              <w:spacing w:before="27"/>
              <w:rPr>
                <w:b/>
                <w:sz w:val="20"/>
              </w:rPr>
            </w:pPr>
            <w:r>
              <w:rPr>
                <w:b/>
                <w:sz w:val="20"/>
              </w:rPr>
              <w:t xml:space="preserve">0.00 </w:t>
            </w:r>
          </w:p>
        </w:tc>
      </w:tr>
      <w:tr w:rsidR="00213317" w14:paraId="728A0D75" w14:textId="77777777">
        <w:trPr>
          <w:trHeight w:val="311"/>
        </w:trPr>
        <w:tc>
          <w:tcPr>
            <w:tcW w:w="1124" w:type="dxa"/>
            <w:tcBorders>
              <w:top w:val="single" w:sz="4" w:space="0" w:color="000000"/>
              <w:left w:val="single" w:sz="4" w:space="0" w:color="000000"/>
              <w:bottom w:val="single" w:sz="4" w:space="0" w:color="000000"/>
              <w:right w:val="single" w:sz="4" w:space="0" w:color="000000"/>
            </w:tcBorders>
          </w:tcPr>
          <w:p w14:paraId="49CD5864" w14:textId="77777777" w:rsidR="00213317" w:rsidRDefault="0082023F">
            <w:pPr>
              <w:pStyle w:val="TableParagraph"/>
              <w:ind w:left="107"/>
              <w:jc w:val="left"/>
              <w:rPr>
                <w:sz w:val="20"/>
              </w:rPr>
            </w:pPr>
            <w:r>
              <w:rPr>
                <w:sz w:val="20"/>
              </w:rPr>
              <w:t xml:space="preserve">2080799 </w:t>
            </w:r>
          </w:p>
        </w:tc>
        <w:tc>
          <w:tcPr>
            <w:tcW w:w="3030" w:type="dxa"/>
            <w:tcBorders>
              <w:top w:val="single" w:sz="4" w:space="0" w:color="000000"/>
              <w:left w:val="single" w:sz="4" w:space="0" w:color="000000"/>
              <w:bottom w:val="single" w:sz="4" w:space="0" w:color="000000"/>
              <w:right w:val="single" w:sz="4" w:space="0" w:color="000000"/>
            </w:tcBorders>
            <w:shd w:val="clear" w:color="auto" w:fill="CCFFFF"/>
          </w:tcPr>
          <w:p w14:paraId="65C4CC38" w14:textId="77777777" w:rsidR="00213317" w:rsidRDefault="0082023F">
            <w:pPr>
              <w:pStyle w:val="TableParagraph"/>
              <w:ind w:left="107"/>
              <w:jc w:val="left"/>
              <w:rPr>
                <w:sz w:val="20"/>
              </w:rPr>
            </w:pPr>
            <w:r>
              <w:rPr>
                <w:w w:val="99"/>
                <w:sz w:val="20"/>
              </w:rPr>
              <w:t xml:space="preserve">  </w:t>
            </w:r>
            <w:r>
              <w:rPr>
                <w:sz w:val="20"/>
              </w:rPr>
              <w:t>其他就业补助支出</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tcPr>
          <w:p w14:paraId="49DB5CA8" w14:textId="77777777" w:rsidR="00213317" w:rsidRDefault="0082023F">
            <w:pPr>
              <w:pStyle w:val="TableParagraph"/>
              <w:ind w:right="-15"/>
              <w:rPr>
                <w:sz w:val="20"/>
              </w:rPr>
            </w:pPr>
            <w:r>
              <w:rPr>
                <w:sz w:val="20"/>
              </w:rPr>
              <w:t xml:space="preserve">17.47 </w:t>
            </w:r>
          </w:p>
        </w:tc>
        <w:tc>
          <w:tcPr>
            <w:tcW w:w="1710" w:type="dxa"/>
            <w:tcBorders>
              <w:top w:val="single" w:sz="4" w:space="0" w:color="000000"/>
              <w:left w:val="single" w:sz="4" w:space="0" w:color="000000"/>
              <w:bottom w:val="single" w:sz="4" w:space="0" w:color="000000"/>
              <w:right w:val="single" w:sz="4" w:space="0" w:color="000000"/>
            </w:tcBorders>
          </w:tcPr>
          <w:p w14:paraId="7F7E6A7A" w14:textId="77777777" w:rsidR="00213317" w:rsidRDefault="0082023F">
            <w:pPr>
              <w:pStyle w:val="TableParagraph"/>
              <w:ind w:right="1"/>
              <w:rPr>
                <w:sz w:val="20"/>
              </w:rPr>
            </w:pPr>
            <w:r>
              <w:rPr>
                <w:sz w:val="20"/>
              </w:rPr>
              <w:t xml:space="preserve">17.47 </w:t>
            </w:r>
          </w:p>
        </w:tc>
        <w:tc>
          <w:tcPr>
            <w:tcW w:w="1378" w:type="dxa"/>
            <w:tcBorders>
              <w:top w:val="single" w:sz="4" w:space="0" w:color="000000"/>
              <w:left w:val="single" w:sz="4" w:space="0" w:color="000000"/>
              <w:bottom w:val="single" w:sz="4" w:space="0" w:color="000000"/>
              <w:right w:val="single" w:sz="4" w:space="0" w:color="000000"/>
            </w:tcBorders>
          </w:tcPr>
          <w:p w14:paraId="2FC7B52B" w14:textId="77777777" w:rsidR="00213317" w:rsidRDefault="0082023F">
            <w:pPr>
              <w:pStyle w:val="TableParagraph"/>
              <w:ind w:right="-15"/>
              <w:rPr>
                <w:sz w:val="20"/>
              </w:rPr>
            </w:pPr>
            <w:r>
              <w:rPr>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tcPr>
          <w:p w14:paraId="1B7E0D5D" w14:textId="77777777" w:rsidR="00213317" w:rsidRDefault="0082023F">
            <w:pPr>
              <w:pStyle w:val="TableParagraph"/>
              <w:ind w:right="-15"/>
              <w:rPr>
                <w:sz w:val="20"/>
              </w:rPr>
            </w:pPr>
            <w:r>
              <w:rPr>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tcPr>
          <w:p w14:paraId="4DD35AFD" w14:textId="77777777" w:rsidR="00213317" w:rsidRDefault="0082023F">
            <w:pPr>
              <w:pStyle w:val="TableParagraph"/>
              <w:rPr>
                <w:sz w:val="20"/>
              </w:rPr>
            </w:pPr>
            <w:r>
              <w:rPr>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tcPr>
          <w:p w14:paraId="40566A36" w14:textId="77777777" w:rsidR="00213317" w:rsidRDefault="0082023F">
            <w:pPr>
              <w:pStyle w:val="TableParagraph"/>
              <w:rPr>
                <w:sz w:val="20"/>
              </w:rPr>
            </w:pPr>
            <w:r>
              <w:rPr>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14:paraId="4E356C56" w14:textId="77777777" w:rsidR="00213317" w:rsidRDefault="0082023F">
            <w:pPr>
              <w:pStyle w:val="TableParagraph"/>
              <w:rPr>
                <w:sz w:val="20"/>
              </w:rPr>
            </w:pPr>
            <w:r>
              <w:rPr>
                <w:sz w:val="20"/>
              </w:rPr>
              <w:t xml:space="preserve">0.00 </w:t>
            </w:r>
          </w:p>
        </w:tc>
      </w:tr>
      <w:tr w:rsidR="00213317" w14:paraId="69F6947F" w14:textId="77777777">
        <w:trPr>
          <w:trHeight w:val="311"/>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35334920" w14:textId="77777777" w:rsidR="00213317" w:rsidRDefault="0082023F">
            <w:pPr>
              <w:pStyle w:val="TableParagraph"/>
              <w:spacing w:before="27"/>
              <w:ind w:left="107"/>
              <w:jc w:val="left"/>
              <w:rPr>
                <w:b/>
                <w:sz w:val="20"/>
              </w:rPr>
            </w:pPr>
            <w:r>
              <w:rPr>
                <w:b/>
                <w:sz w:val="20"/>
              </w:rPr>
              <w:t xml:space="preserve">212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0B8921C7" w14:textId="77777777" w:rsidR="00213317" w:rsidRDefault="0082023F">
            <w:pPr>
              <w:pStyle w:val="TableParagraph"/>
              <w:spacing w:before="27"/>
              <w:ind w:left="107"/>
              <w:jc w:val="left"/>
              <w:rPr>
                <w:b/>
                <w:sz w:val="20"/>
              </w:rPr>
            </w:pPr>
            <w:r>
              <w:rPr>
                <w:b/>
                <w:sz w:val="20"/>
              </w:rPr>
              <w:t>城乡社区支出</w:t>
            </w:r>
            <w:r>
              <w:rPr>
                <w:b/>
                <w:w w:val="98"/>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26E177E8" w14:textId="77777777" w:rsidR="00213317" w:rsidRDefault="0082023F">
            <w:pPr>
              <w:pStyle w:val="TableParagraph"/>
              <w:spacing w:before="27"/>
              <w:ind w:right="-15"/>
              <w:rPr>
                <w:b/>
                <w:sz w:val="20"/>
              </w:rPr>
            </w:pPr>
            <w:r>
              <w:rPr>
                <w:b/>
                <w:sz w:val="20"/>
              </w:rPr>
              <w:t xml:space="preserve">10,063.09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32C1C3FE" w14:textId="77777777" w:rsidR="00213317" w:rsidRDefault="0082023F">
            <w:pPr>
              <w:pStyle w:val="TableParagraph"/>
              <w:spacing w:before="27"/>
              <w:ind w:right="1"/>
              <w:rPr>
                <w:b/>
                <w:sz w:val="20"/>
              </w:rPr>
            </w:pPr>
            <w:r>
              <w:rPr>
                <w:b/>
                <w:sz w:val="20"/>
              </w:rPr>
              <w:t xml:space="preserve">9,346.02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4E88B067" w14:textId="77777777" w:rsidR="00213317" w:rsidRDefault="0082023F">
            <w:pPr>
              <w:pStyle w:val="TableParagraph"/>
              <w:spacing w:before="27"/>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6CE4440B" w14:textId="77777777" w:rsidR="00213317" w:rsidRDefault="0082023F">
            <w:pPr>
              <w:pStyle w:val="TableParagraph"/>
              <w:spacing w:before="27"/>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0C135807" w14:textId="77777777" w:rsidR="00213317" w:rsidRDefault="0082023F">
            <w:pPr>
              <w:pStyle w:val="TableParagraph"/>
              <w:spacing w:before="27"/>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5D24CC19" w14:textId="77777777" w:rsidR="00213317" w:rsidRDefault="0082023F">
            <w:pPr>
              <w:pStyle w:val="TableParagraph"/>
              <w:spacing w:before="27"/>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67B6C6D4" w14:textId="77777777" w:rsidR="00213317" w:rsidRDefault="0082023F">
            <w:pPr>
              <w:pStyle w:val="TableParagraph"/>
              <w:spacing w:before="27"/>
              <w:rPr>
                <w:b/>
                <w:sz w:val="20"/>
              </w:rPr>
            </w:pPr>
            <w:r>
              <w:rPr>
                <w:b/>
                <w:sz w:val="20"/>
              </w:rPr>
              <w:t xml:space="preserve">717.07 </w:t>
            </w:r>
          </w:p>
        </w:tc>
      </w:tr>
      <w:tr w:rsidR="00213317" w14:paraId="27F4684A" w14:textId="77777777">
        <w:trPr>
          <w:trHeight w:val="314"/>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33ABB20A" w14:textId="77777777" w:rsidR="00213317" w:rsidRDefault="0082023F">
            <w:pPr>
              <w:pStyle w:val="TableParagraph"/>
              <w:spacing w:before="30"/>
              <w:ind w:left="107"/>
              <w:jc w:val="left"/>
              <w:rPr>
                <w:b/>
                <w:sz w:val="20"/>
              </w:rPr>
            </w:pPr>
            <w:r>
              <w:rPr>
                <w:b/>
                <w:sz w:val="20"/>
              </w:rPr>
              <w:t xml:space="preserve">21201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5CDA04AB" w14:textId="77777777" w:rsidR="00213317" w:rsidRDefault="0082023F">
            <w:pPr>
              <w:pStyle w:val="TableParagraph"/>
              <w:spacing w:before="30"/>
              <w:ind w:left="107"/>
              <w:jc w:val="left"/>
              <w:rPr>
                <w:b/>
                <w:sz w:val="20"/>
              </w:rPr>
            </w:pPr>
            <w:r>
              <w:rPr>
                <w:b/>
                <w:sz w:val="20"/>
              </w:rPr>
              <w:t>城乡社区管理事务</w:t>
            </w:r>
            <w:r>
              <w:rPr>
                <w:b/>
                <w:w w:val="98"/>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32F20890" w14:textId="77777777" w:rsidR="00213317" w:rsidRDefault="0082023F">
            <w:pPr>
              <w:pStyle w:val="TableParagraph"/>
              <w:spacing w:before="30"/>
              <w:ind w:right="-15"/>
              <w:rPr>
                <w:b/>
                <w:sz w:val="20"/>
              </w:rPr>
            </w:pPr>
            <w:r>
              <w:rPr>
                <w:b/>
                <w:sz w:val="20"/>
              </w:rPr>
              <w:t xml:space="preserve">3,452.80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0A3F3A22" w14:textId="77777777" w:rsidR="00213317" w:rsidRDefault="0082023F">
            <w:pPr>
              <w:pStyle w:val="TableParagraph"/>
              <w:spacing w:before="30"/>
              <w:ind w:right="1"/>
              <w:rPr>
                <w:b/>
                <w:sz w:val="20"/>
              </w:rPr>
            </w:pPr>
            <w:r>
              <w:rPr>
                <w:b/>
                <w:sz w:val="20"/>
              </w:rPr>
              <w:t xml:space="preserve">3,211.59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36A5D835" w14:textId="77777777" w:rsidR="00213317" w:rsidRDefault="0082023F">
            <w:pPr>
              <w:pStyle w:val="TableParagraph"/>
              <w:spacing w:before="30"/>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13644964" w14:textId="77777777" w:rsidR="00213317" w:rsidRDefault="0082023F">
            <w:pPr>
              <w:pStyle w:val="TableParagraph"/>
              <w:spacing w:before="30"/>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09603688" w14:textId="77777777" w:rsidR="00213317" w:rsidRDefault="0082023F">
            <w:pPr>
              <w:pStyle w:val="TableParagraph"/>
              <w:spacing w:before="30"/>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4B18B188" w14:textId="77777777" w:rsidR="00213317" w:rsidRDefault="0082023F">
            <w:pPr>
              <w:pStyle w:val="TableParagraph"/>
              <w:spacing w:before="30"/>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0D5F9C1B" w14:textId="77777777" w:rsidR="00213317" w:rsidRDefault="0082023F">
            <w:pPr>
              <w:pStyle w:val="TableParagraph"/>
              <w:spacing w:before="30"/>
              <w:rPr>
                <w:b/>
                <w:sz w:val="20"/>
              </w:rPr>
            </w:pPr>
            <w:r>
              <w:rPr>
                <w:b/>
                <w:sz w:val="20"/>
              </w:rPr>
              <w:t xml:space="preserve">241.21 </w:t>
            </w:r>
          </w:p>
        </w:tc>
      </w:tr>
      <w:tr w:rsidR="00213317" w14:paraId="1499AD8D" w14:textId="77777777">
        <w:trPr>
          <w:trHeight w:val="311"/>
        </w:trPr>
        <w:tc>
          <w:tcPr>
            <w:tcW w:w="1124" w:type="dxa"/>
            <w:tcBorders>
              <w:top w:val="single" w:sz="4" w:space="0" w:color="000000"/>
              <w:left w:val="single" w:sz="4" w:space="0" w:color="000000"/>
              <w:bottom w:val="single" w:sz="4" w:space="0" w:color="000000"/>
              <w:right w:val="single" w:sz="4" w:space="0" w:color="000000"/>
            </w:tcBorders>
          </w:tcPr>
          <w:p w14:paraId="6651A65D" w14:textId="77777777" w:rsidR="00213317" w:rsidRDefault="0082023F">
            <w:pPr>
              <w:pStyle w:val="TableParagraph"/>
              <w:ind w:left="107"/>
              <w:jc w:val="left"/>
              <w:rPr>
                <w:sz w:val="20"/>
              </w:rPr>
            </w:pPr>
            <w:r>
              <w:rPr>
                <w:sz w:val="20"/>
              </w:rPr>
              <w:t xml:space="preserve">2120101 </w:t>
            </w:r>
          </w:p>
        </w:tc>
        <w:tc>
          <w:tcPr>
            <w:tcW w:w="3030" w:type="dxa"/>
            <w:tcBorders>
              <w:top w:val="single" w:sz="4" w:space="0" w:color="000000"/>
              <w:left w:val="single" w:sz="4" w:space="0" w:color="000000"/>
              <w:bottom w:val="single" w:sz="4" w:space="0" w:color="000000"/>
              <w:right w:val="single" w:sz="4" w:space="0" w:color="000000"/>
            </w:tcBorders>
            <w:shd w:val="clear" w:color="auto" w:fill="CCFFFF"/>
          </w:tcPr>
          <w:p w14:paraId="65682290" w14:textId="77777777" w:rsidR="00213317" w:rsidRDefault="0082023F">
            <w:pPr>
              <w:pStyle w:val="TableParagraph"/>
              <w:ind w:left="107"/>
              <w:jc w:val="left"/>
              <w:rPr>
                <w:sz w:val="20"/>
              </w:rPr>
            </w:pPr>
            <w:r>
              <w:rPr>
                <w:w w:val="99"/>
                <w:sz w:val="20"/>
              </w:rPr>
              <w:t xml:space="preserve">  </w:t>
            </w:r>
            <w:r>
              <w:rPr>
                <w:sz w:val="20"/>
              </w:rPr>
              <w:t>行政运行</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tcPr>
          <w:p w14:paraId="6702D3EA" w14:textId="77777777" w:rsidR="00213317" w:rsidRDefault="0082023F">
            <w:pPr>
              <w:pStyle w:val="TableParagraph"/>
              <w:ind w:right="-15"/>
              <w:rPr>
                <w:sz w:val="20"/>
              </w:rPr>
            </w:pPr>
            <w:r>
              <w:rPr>
                <w:sz w:val="20"/>
              </w:rPr>
              <w:t xml:space="preserve">507.98 </w:t>
            </w:r>
          </w:p>
        </w:tc>
        <w:tc>
          <w:tcPr>
            <w:tcW w:w="1710" w:type="dxa"/>
            <w:tcBorders>
              <w:top w:val="single" w:sz="4" w:space="0" w:color="000000"/>
              <w:left w:val="single" w:sz="4" w:space="0" w:color="000000"/>
              <w:bottom w:val="single" w:sz="4" w:space="0" w:color="000000"/>
              <w:right w:val="single" w:sz="4" w:space="0" w:color="000000"/>
            </w:tcBorders>
          </w:tcPr>
          <w:p w14:paraId="72889D88" w14:textId="77777777" w:rsidR="00213317" w:rsidRDefault="0082023F">
            <w:pPr>
              <w:pStyle w:val="TableParagraph"/>
              <w:ind w:right="1"/>
              <w:rPr>
                <w:sz w:val="20"/>
              </w:rPr>
            </w:pPr>
            <w:r>
              <w:rPr>
                <w:sz w:val="20"/>
              </w:rPr>
              <w:t xml:space="preserve">507.98 </w:t>
            </w:r>
          </w:p>
        </w:tc>
        <w:tc>
          <w:tcPr>
            <w:tcW w:w="1378" w:type="dxa"/>
            <w:tcBorders>
              <w:top w:val="single" w:sz="4" w:space="0" w:color="000000"/>
              <w:left w:val="single" w:sz="4" w:space="0" w:color="000000"/>
              <w:bottom w:val="single" w:sz="4" w:space="0" w:color="000000"/>
              <w:right w:val="single" w:sz="4" w:space="0" w:color="000000"/>
            </w:tcBorders>
          </w:tcPr>
          <w:p w14:paraId="7E106F53" w14:textId="77777777" w:rsidR="00213317" w:rsidRDefault="0082023F">
            <w:pPr>
              <w:pStyle w:val="TableParagraph"/>
              <w:ind w:right="-15"/>
              <w:rPr>
                <w:sz w:val="20"/>
              </w:rPr>
            </w:pPr>
            <w:r>
              <w:rPr>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tcPr>
          <w:p w14:paraId="578BCC58" w14:textId="77777777" w:rsidR="00213317" w:rsidRDefault="0082023F">
            <w:pPr>
              <w:pStyle w:val="TableParagraph"/>
              <w:ind w:right="-15"/>
              <w:rPr>
                <w:sz w:val="20"/>
              </w:rPr>
            </w:pPr>
            <w:r>
              <w:rPr>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tcPr>
          <w:p w14:paraId="292B3C4A" w14:textId="77777777" w:rsidR="00213317" w:rsidRDefault="0082023F">
            <w:pPr>
              <w:pStyle w:val="TableParagraph"/>
              <w:rPr>
                <w:sz w:val="20"/>
              </w:rPr>
            </w:pPr>
            <w:r>
              <w:rPr>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tcPr>
          <w:p w14:paraId="7AB4A112" w14:textId="77777777" w:rsidR="00213317" w:rsidRDefault="0082023F">
            <w:pPr>
              <w:pStyle w:val="TableParagraph"/>
              <w:rPr>
                <w:sz w:val="20"/>
              </w:rPr>
            </w:pPr>
            <w:r>
              <w:rPr>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14:paraId="7E942699" w14:textId="77777777" w:rsidR="00213317" w:rsidRDefault="0082023F">
            <w:pPr>
              <w:pStyle w:val="TableParagraph"/>
              <w:rPr>
                <w:sz w:val="20"/>
              </w:rPr>
            </w:pPr>
            <w:r>
              <w:rPr>
                <w:sz w:val="20"/>
              </w:rPr>
              <w:t xml:space="preserve">0.00 </w:t>
            </w:r>
          </w:p>
        </w:tc>
      </w:tr>
      <w:tr w:rsidR="00213317" w14:paraId="7708D8A9" w14:textId="77777777">
        <w:trPr>
          <w:trHeight w:val="311"/>
        </w:trPr>
        <w:tc>
          <w:tcPr>
            <w:tcW w:w="1124" w:type="dxa"/>
            <w:tcBorders>
              <w:top w:val="single" w:sz="4" w:space="0" w:color="000000"/>
              <w:left w:val="single" w:sz="4" w:space="0" w:color="000000"/>
              <w:bottom w:val="single" w:sz="4" w:space="0" w:color="000000"/>
              <w:right w:val="single" w:sz="4" w:space="0" w:color="000000"/>
            </w:tcBorders>
          </w:tcPr>
          <w:p w14:paraId="66A3B856" w14:textId="77777777" w:rsidR="00213317" w:rsidRDefault="0082023F">
            <w:pPr>
              <w:pStyle w:val="TableParagraph"/>
              <w:spacing w:before="27"/>
              <w:ind w:left="107"/>
              <w:jc w:val="left"/>
              <w:rPr>
                <w:sz w:val="20"/>
              </w:rPr>
            </w:pPr>
            <w:r>
              <w:rPr>
                <w:sz w:val="20"/>
              </w:rPr>
              <w:t xml:space="preserve">2120104 </w:t>
            </w:r>
          </w:p>
        </w:tc>
        <w:tc>
          <w:tcPr>
            <w:tcW w:w="3030" w:type="dxa"/>
            <w:tcBorders>
              <w:top w:val="single" w:sz="4" w:space="0" w:color="000000"/>
              <w:left w:val="single" w:sz="4" w:space="0" w:color="000000"/>
              <w:bottom w:val="single" w:sz="4" w:space="0" w:color="000000"/>
              <w:right w:val="single" w:sz="4" w:space="0" w:color="000000"/>
            </w:tcBorders>
            <w:shd w:val="clear" w:color="auto" w:fill="CCFFFF"/>
          </w:tcPr>
          <w:p w14:paraId="31E3AB56" w14:textId="77777777" w:rsidR="00213317" w:rsidRDefault="0082023F">
            <w:pPr>
              <w:pStyle w:val="TableParagraph"/>
              <w:spacing w:before="27"/>
              <w:ind w:left="107"/>
              <w:jc w:val="left"/>
              <w:rPr>
                <w:sz w:val="20"/>
              </w:rPr>
            </w:pPr>
            <w:r>
              <w:rPr>
                <w:w w:val="99"/>
                <w:sz w:val="20"/>
              </w:rPr>
              <w:t xml:space="preserve">  </w:t>
            </w:r>
            <w:r>
              <w:rPr>
                <w:sz w:val="20"/>
              </w:rPr>
              <w:t>城管执法</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tcPr>
          <w:p w14:paraId="0630D1E5" w14:textId="77777777" w:rsidR="00213317" w:rsidRDefault="0082023F">
            <w:pPr>
              <w:pStyle w:val="TableParagraph"/>
              <w:spacing w:before="27"/>
              <w:ind w:right="-15"/>
              <w:rPr>
                <w:sz w:val="20"/>
              </w:rPr>
            </w:pPr>
            <w:r>
              <w:rPr>
                <w:sz w:val="20"/>
              </w:rPr>
              <w:t xml:space="preserve">924.88 </w:t>
            </w:r>
          </w:p>
        </w:tc>
        <w:tc>
          <w:tcPr>
            <w:tcW w:w="1710" w:type="dxa"/>
            <w:tcBorders>
              <w:top w:val="single" w:sz="4" w:space="0" w:color="000000"/>
              <w:left w:val="single" w:sz="4" w:space="0" w:color="000000"/>
              <w:bottom w:val="single" w:sz="4" w:space="0" w:color="000000"/>
              <w:right w:val="single" w:sz="4" w:space="0" w:color="000000"/>
            </w:tcBorders>
          </w:tcPr>
          <w:p w14:paraId="19F0F4E4" w14:textId="77777777" w:rsidR="00213317" w:rsidRDefault="0082023F">
            <w:pPr>
              <w:pStyle w:val="TableParagraph"/>
              <w:spacing w:before="27"/>
              <w:ind w:right="1"/>
              <w:rPr>
                <w:sz w:val="20"/>
              </w:rPr>
            </w:pPr>
            <w:r>
              <w:rPr>
                <w:sz w:val="20"/>
              </w:rPr>
              <w:t xml:space="preserve">924.88 </w:t>
            </w:r>
          </w:p>
        </w:tc>
        <w:tc>
          <w:tcPr>
            <w:tcW w:w="1378" w:type="dxa"/>
            <w:tcBorders>
              <w:top w:val="single" w:sz="4" w:space="0" w:color="000000"/>
              <w:left w:val="single" w:sz="4" w:space="0" w:color="000000"/>
              <w:bottom w:val="single" w:sz="4" w:space="0" w:color="000000"/>
              <w:right w:val="single" w:sz="4" w:space="0" w:color="000000"/>
            </w:tcBorders>
          </w:tcPr>
          <w:p w14:paraId="4BEF993B" w14:textId="77777777" w:rsidR="00213317" w:rsidRDefault="0082023F">
            <w:pPr>
              <w:pStyle w:val="TableParagraph"/>
              <w:spacing w:before="27"/>
              <w:ind w:right="-15"/>
              <w:rPr>
                <w:sz w:val="20"/>
              </w:rPr>
            </w:pPr>
            <w:r>
              <w:rPr>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tcPr>
          <w:p w14:paraId="41D6546F" w14:textId="77777777" w:rsidR="00213317" w:rsidRDefault="0082023F">
            <w:pPr>
              <w:pStyle w:val="TableParagraph"/>
              <w:spacing w:before="27"/>
              <w:ind w:right="-15"/>
              <w:rPr>
                <w:sz w:val="20"/>
              </w:rPr>
            </w:pPr>
            <w:r>
              <w:rPr>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tcPr>
          <w:p w14:paraId="567204A8" w14:textId="77777777" w:rsidR="00213317" w:rsidRDefault="0082023F">
            <w:pPr>
              <w:pStyle w:val="TableParagraph"/>
              <w:spacing w:before="27"/>
              <w:rPr>
                <w:sz w:val="20"/>
              </w:rPr>
            </w:pPr>
            <w:r>
              <w:rPr>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tcPr>
          <w:p w14:paraId="6F29952B" w14:textId="77777777" w:rsidR="00213317" w:rsidRDefault="0082023F">
            <w:pPr>
              <w:pStyle w:val="TableParagraph"/>
              <w:spacing w:before="27"/>
              <w:rPr>
                <w:sz w:val="20"/>
              </w:rPr>
            </w:pPr>
            <w:r>
              <w:rPr>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14:paraId="294C814B" w14:textId="77777777" w:rsidR="00213317" w:rsidRDefault="0082023F">
            <w:pPr>
              <w:pStyle w:val="TableParagraph"/>
              <w:spacing w:before="27"/>
              <w:rPr>
                <w:sz w:val="20"/>
              </w:rPr>
            </w:pPr>
            <w:r>
              <w:rPr>
                <w:sz w:val="20"/>
              </w:rPr>
              <w:t xml:space="preserve">0.00 </w:t>
            </w:r>
          </w:p>
        </w:tc>
      </w:tr>
      <w:tr w:rsidR="00213317" w14:paraId="2733DD65" w14:textId="77777777">
        <w:trPr>
          <w:trHeight w:val="311"/>
        </w:trPr>
        <w:tc>
          <w:tcPr>
            <w:tcW w:w="1124" w:type="dxa"/>
            <w:tcBorders>
              <w:top w:val="single" w:sz="4" w:space="0" w:color="000000"/>
              <w:left w:val="single" w:sz="4" w:space="0" w:color="000000"/>
              <w:bottom w:val="single" w:sz="4" w:space="0" w:color="000000"/>
              <w:right w:val="single" w:sz="4" w:space="0" w:color="000000"/>
            </w:tcBorders>
          </w:tcPr>
          <w:p w14:paraId="296CB100" w14:textId="77777777" w:rsidR="00213317" w:rsidRDefault="0082023F">
            <w:pPr>
              <w:pStyle w:val="TableParagraph"/>
              <w:ind w:left="107"/>
              <w:jc w:val="left"/>
              <w:rPr>
                <w:sz w:val="20"/>
              </w:rPr>
            </w:pPr>
            <w:r>
              <w:rPr>
                <w:sz w:val="20"/>
              </w:rPr>
              <w:t xml:space="preserve">2120199 </w:t>
            </w:r>
          </w:p>
        </w:tc>
        <w:tc>
          <w:tcPr>
            <w:tcW w:w="3030" w:type="dxa"/>
            <w:tcBorders>
              <w:top w:val="single" w:sz="4" w:space="0" w:color="000000"/>
              <w:left w:val="single" w:sz="4" w:space="0" w:color="000000"/>
              <w:bottom w:val="single" w:sz="4" w:space="0" w:color="000000"/>
              <w:right w:val="single" w:sz="4" w:space="0" w:color="000000"/>
            </w:tcBorders>
            <w:shd w:val="clear" w:color="auto" w:fill="CCFFFF"/>
          </w:tcPr>
          <w:p w14:paraId="49CF0C2A" w14:textId="77777777" w:rsidR="00213317" w:rsidRDefault="0082023F">
            <w:pPr>
              <w:pStyle w:val="TableParagraph"/>
              <w:ind w:left="107"/>
              <w:jc w:val="left"/>
              <w:rPr>
                <w:sz w:val="20"/>
              </w:rPr>
            </w:pPr>
            <w:r>
              <w:rPr>
                <w:w w:val="99"/>
                <w:sz w:val="20"/>
              </w:rPr>
              <w:t xml:space="preserve">  </w:t>
            </w:r>
            <w:r>
              <w:rPr>
                <w:sz w:val="20"/>
              </w:rPr>
              <w:t>其他城乡社区管理事务支出</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tcPr>
          <w:p w14:paraId="271285D2" w14:textId="77777777" w:rsidR="00213317" w:rsidRDefault="0082023F">
            <w:pPr>
              <w:pStyle w:val="TableParagraph"/>
              <w:ind w:right="-15"/>
              <w:rPr>
                <w:sz w:val="20"/>
              </w:rPr>
            </w:pPr>
            <w:r>
              <w:rPr>
                <w:sz w:val="20"/>
              </w:rPr>
              <w:t xml:space="preserve">2,019.94 </w:t>
            </w:r>
          </w:p>
        </w:tc>
        <w:tc>
          <w:tcPr>
            <w:tcW w:w="1710" w:type="dxa"/>
            <w:tcBorders>
              <w:top w:val="single" w:sz="4" w:space="0" w:color="000000"/>
              <w:left w:val="single" w:sz="4" w:space="0" w:color="000000"/>
              <w:bottom w:val="single" w:sz="4" w:space="0" w:color="000000"/>
              <w:right w:val="single" w:sz="4" w:space="0" w:color="000000"/>
            </w:tcBorders>
          </w:tcPr>
          <w:p w14:paraId="0CA4859C" w14:textId="77777777" w:rsidR="00213317" w:rsidRDefault="0082023F">
            <w:pPr>
              <w:pStyle w:val="TableParagraph"/>
              <w:ind w:right="1"/>
              <w:rPr>
                <w:sz w:val="20"/>
              </w:rPr>
            </w:pPr>
            <w:r>
              <w:rPr>
                <w:sz w:val="20"/>
              </w:rPr>
              <w:t xml:space="preserve">1,778.73 </w:t>
            </w:r>
          </w:p>
        </w:tc>
        <w:tc>
          <w:tcPr>
            <w:tcW w:w="1378" w:type="dxa"/>
            <w:tcBorders>
              <w:top w:val="single" w:sz="4" w:space="0" w:color="000000"/>
              <w:left w:val="single" w:sz="4" w:space="0" w:color="000000"/>
              <w:bottom w:val="single" w:sz="4" w:space="0" w:color="000000"/>
              <w:right w:val="single" w:sz="4" w:space="0" w:color="000000"/>
            </w:tcBorders>
          </w:tcPr>
          <w:p w14:paraId="1EA66D9E" w14:textId="77777777" w:rsidR="00213317" w:rsidRDefault="0082023F">
            <w:pPr>
              <w:pStyle w:val="TableParagraph"/>
              <w:ind w:right="-15"/>
              <w:rPr>
                <w:sz w:val="20"/>
              </w:rPr>
            </w:pPr>
            <w:r>
              <w:rPr>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tcPr>
          <w:p w14:paraId="71C805DC" w14:textId="77777777" w:rsidR="00213317" w:rsidRDefault="0082023F">
            <w:pPr>
              <w:pStyle w:val="TableParagraph"/>
              <w:ind w:right="-15"/>
              <w:rPr>
                <w:sz w:val="20"/>
              </w:rPr>
            </w:pPr>
            <w:r>
              <w:rPr>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tcPr>
          <w:p w14:paraId="2195C35B" w14:textId="77777777" w:rsidR="00213317" w:rsidRDefault="0082023F">
            <w:pPr>
              <w:pStyle w:val="TableParagraph"/>
              <w:rPr>
                <w:sz w:val="20"/>
              </w:rPr>
            </w:pPr>
            <w:r>
              <w:rPr>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tcPr>
          <w:p w14:paraId="09744C69" w14:textId="77777777" w:rsidR="00213317" w:rsidRDefault="0082023F">
            <w:pPr>
              <w:pStyle w:val="TableParagraph"/>
              <w:rPr>
                <w:sz w:val="20"/>
              </w:rPr>
            </w:pPr>
            <w:r>
              <w:rPr>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14:paraId="4DA3FD29" w14:textId="77777777" w:rsidR="00213317" w:rsidRDefault="0082023F">
            <w:pPr>
              <w:pStyle w:val="TableParagraph"/>
              <w:rPr>
                <w:sz w:val="20"/>
              </w:rPr>
            </w:pPr>
            <w:r>
              <w:rPr>
                <w:sz w:val="20"/>
              </w:rPr>
              <w:t xml:space="preserve">241.21 </w:t>
            </w:r>
          </w:p>
        </w:tc>
      </w:tr>
      <w:tr w:rsidR="00213317" w14:paraId="1323204E" w14:textId="77777777">
        <w:trPr>
          <w:trHeight w:val="311"/>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0BC13AD2" w14:textId="77777777" w:rsidR="00213317" w:rsidRDefault="0082023F">
            <w:pPr>
              <w:pStyle w:val="TableParagraph"/>
              <w:spacing w:before="27"/>
              <w:ind w:left="107"/>
              <w:jc w:val="left"/>
              <w:rPr>
                <w:b/>
                <w:sz w:val="20"/>
              </w:rPr>
            </w:pPr>
            <w:r>
              <w:rPr>
                <w:b/>
                <w:sz w:val="20"/>
              </w:rPr>
              <w:t xml:space="preserve">21203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0EFA3693" w14:textId="77777777" w:rsidR="00213317" w:rsidRDefault="0082023F">
            <w:pPr>
              <w:pStyle w:val="TableParagraph"/>
              <w:spacing w:before="27"/>
              <w:ind w:left="107"/>
              <w:jc w:val="left"/>
              <w:rPr>
                <w:b/>
                <w:sz w:val="20"/>
              </w:rPr>
            </w:pPr>
            <w:r>
              <w:rPr>
                <w:b/>
                <w:sz w:val="20"/>
              </w:rPr>
              <w:t>城乡社区公共设施</w:t>
            </w:r>
            <w:r>
              <w:rPr>
                <w:b/>
                <w:w w:val="98"/>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300C664B" w14:textId="77777777" w:rsidR="00213317" w:rsidRDefault="0082023F">
            <w:pPr>
              <w:pStyle w:val="TableParagraph"/>
              <w:spacing w:before="27"/>
              <w:ind w:right="-15"/>
              <w:rPr>
                <w:b/>
                <w:sz w:val="20"/>
              </w:rPr>
            </w:pPr>
            <w:r>
              <w:rPr>
                <w:b/>
                <w:sz w:val="20"/>
              </w:rPr>
              <w:t xml:space="preserve">30.00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66BD0A42" w14:textId="77777777" w:rsidR="00213317" w:rsidRDefault="0082023F">
            <w:pPr>
              <w:pStyle w:val="TableParagraph"/>
              <w:spacing w:before="27"/>
              <w:ind w:right="1"/>
              <w:rPr>
                <w:b/>
                <w:sz w:val="20"/>
              </w:rPr>
            </w:pPr>
            <w:r>
              <w:rPr>
                <w:b/>
                <w:sz w:val="20"/>
              </w:rPr>
              <w:t xml:space="preserve">30.00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7D3F7CF6" w14:textId="77777777" w:rsidR="00213317" w:rsidRDefault="0082023F">
            <w:pPr>
              <w:pStyle w:val="TableParagraph"/>
              <w:spacing w:before="27"/>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07A9D44B" w14:textId="77777777" w:rsidR="00213317" w:rsidRDefault="0082023F">
            <w:pPr>
              <w:pStyle w:val="TableParagraph"/>
              <w:spacing w:before="27"/>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1941FC84" w14:textId="77777777" w:rsidR="00213317" w:rsidRDefault="0082023F">
            <w:pPr>
              <w:pStyle w:val="TableParagraph"/>
              <w:spacing w:before="27"/>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1381216F" w14:textId="77777777" w:rsidR="00213317" w:rsidRDefault="0082023F">
            <w:pPr>
              <w:pStyle w:val="TableParagraph"/>
              <w:spacing w:before="27"/>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5BEC4BC1" w14:textId="77777777" w:rsidR="00213317" w:rsidRDefault="0082023F">
            <w:pPr>
              <w:pStyle w:val="TableParagraph"/>
              <w:spacing w:before="27"/>
              <w:rPr>
                <w:b/>
                <w:sz w:val="20"/>
              </w:rPr>
            </w:pPr>
            <w:r>
              <w:rPr>
                <w:b/>
                <w:sz w:val="20"/>
              </w:rPr>
              <w:t xml:space="preserve">0.00 </w:t>
            </w:r>
          </w:p>
        </w:tc>
      </w:tr>
      <w:tr w:rsidR="00213317" w14:paraId="2310400D" w14:textId="77777777">
        <w:trPr>
          <w:trHeight w:val="311"/>
        </w:trPr>
        <w:tc>
          <w:tcPr>
            <w:tcW w:w="1124" w:type="dxa"/>
            <w:tcBorders>
              <w:top w:val="single" w:sz="4" w:space="0" w:color="000000"/>
              <w:left w:val="single" w:sz="4" w:space="0" w:color="000000"/>
              <w:bottom w:val="single" w:sz="4" w:space="0" w:color="000000"/>
              <w:right w:val="single" w:sz="4" w:space="0" w:color="000000"/>
            </w:tcBorders>
          </w:tcPr>
          <w:p w14:paraId="459B071C" w14:textId="77777777" w:rsidR="00213317" w:rsidRDefault="0082023F">
            <w:pPr>
              <w:pStyle w:val="TableParagraph"/>
              <w:ind w:left="107"/>
              <w:jc w:val="left"/>
              <w:rPr>
                <w:sz w:val="20"/>
              </w:rPr>
            </w:pPr>
            <w:r>
              <w:rPr>
                <w:sz w:val="20"/>
              </w:rPr>
              <w:t xml:space="preserve">2120399 </w:t>
            </w:r>
          </w:p>
        </w:tc>
        <w:tc>
          <w:tcPr>
            <w:tcW w:w="3030" w:type="dxa"/>
            <w:tcBorders>
              <w:top w:val="single" w:sz="4" w:space="0" w:color="000000"/>
              <w:left w:val="single" w:sz="4" w:space="0" w:color="000000"/>
              <w:bottom w:val="single" w:sz="4" w:space="0" w:color="000000"/>
              <w:right w:val="single" w:sz="4" w:space="0" w:color="000000"/>
            </w:tcBorders>
            <w:shd w:val="clear" w:color="auto" w:fill="CCFFFF"/>
          </w:tcPr>
          <w:p w14:paraId="676C8E8B" w14:textId="77777777" w:rsidR="00213317" w:rsidRDefault="0082023F">
            <w:pPr>
              <w:pStyle w:val="TableParagraph"/>
              <w:ind w:left="107"/>
              <w:jc w:val="left"/>
              <w:rPr>
                <w:sz w:val="20"/>
              </w:rPr>
            </w:pPr>
            <w:r>
              <w:rPr>
                <w:w w:val="99"/>
                <w:sz w:val="20"/>
              </w:rPr>
              <w:t xml:space="preserve">  </w:t>
            </w:r>
            <w:r>
              <w:rPr>
                <w:sz w:val="20"/>
              </w:rPr>
              <w:t>其他城乡社区公共设施支出</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tcPr>
          <w:p w14:paraId="4AA54E60" w14:textId="77777777" w:rsidR="00213317" w:rsidRDefault="0082023F">
            <w:pPr>
              <w:pStyle w:val="TableParagraph"/>
              <w:ind w:right="-15"/>
              <w:rPr>
                <w:sz w:val="20"/>
              </w:rPr>
            </w:pPr>
            <w:r>
              <w:rPr>
                <w:sz w:val="20"/>
              </w:rPr>
              <w:t xml:space="preserve">30.00 </w:t>
            </w:r>
          </w:p>
        </w:tc>
        <w:tc>
          <w:tcPr>
            <w:tcW w:w="1710" w:type="dxa"/>
            <w:tcBorders>
              <w:top w:val="single" w:sz="4" w:space="0" w:color="000000"/>
              <w:left w:val="single" w:sz="4" w:space="0" w:color="000000"/>
              <w:bottom w:val="single" w:sz="4" w:space="0" w:color="000000"/>
              <w:right w:val="single" w:sz="4" w:space="0" w:color="000000"/>
            </w:tcBorders>
          </w:tcPr>
          <w:p w14:paraId="42BC9796" w14:textId="77777777" w:rsidR="00213317" w:rsidRDefault="0082023F">
            <w:pPr>
              <w:pStyle w:val="TableParagraph"/>
              <w:ind w:right="1"/>
              <w:rPr>
                <w:sz w:val="20"/>
              </w:rPr>
            </w:pPr>
            <w:r>
              <w:rPr>
                <w:sz w:val="20"/>
              </w:rPr>
              <w:t xml:space="preserve">30.00 </w:t>
            </w:r>
          </w:p>
        </w:tc>
        <w:tc>
          <w:tcPr>
            <w:tcW w:w="1378" w:type="dxa"/>
            <w:tcBorders>
              <w:top w:val="single" w:sz="4" w:space="0" w:color="000000"/>
              <w:left w:val="single" w:sz="4" w:space="0" w:color="000000"/>
              <w:bottom w:val="single" w:sz="4" w:space="0" w:color="000000"/>
              <w:right w:val="single" w:sz="4" w:space="0" w:color="000000"/>
            </w:tcBorders>
          </w:tcPr>
          <w:p w14:paraId="58101FBF" w14:textId="77777777" w:rsidR="00213317" w:rsidRDefault="0082023F">
            <w:pPr>
              <w:pStyle w:val="TableParagraph"/>
              <w:ind w:right="-15"/>
              <w:rPr>
                <w:sz w:val="20"/>
              </w:rPr>
            </w:pPr>
            <w:r>
              <w:rPr>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tcPr>
          <w:p w14:paraId="7D9EBC72" w14:textId="77777777" w:rsidR="00213317" w:rsidRDefault="0082023F">
            <w:pPr>
              <w:pStyle w:val="TableParagraph"/>
              <w:ind w:right="-15"/>
              <w:rPr>
                <w:sz w:val="20"/>
              </w:rPr>
            </w:pPr>
            <w:r>
              <w:rPr>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tcPr>
          <w:p w14:paraId="4DB06E5B" w14:textId="77777777" w:rsidR="00213317" w:rsidRDefault="0082023F">
            <w:pPr>
              <w:pStyle w:val="TableParagraph"/>
              <w:rPr>
                <w:sz w:val="20"/>
              </w:rPr>
            </w:pPr>
            <w:r>
              <w:rPr>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tcPr>
          <w:p w14:paraId="0486662A" w14:textId="77777777" w:rsidR="00213317" w:rsidRDefault="0082023F">
            <w:pPr>
              <w:pStyle w:val="TableParagraph"/>
              <w:rPr>
                <w:sz w:val="20"/>
              </w:rPr>
            </w:pPr>
            <w:r>
              <w:rPr>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14:paraId="330A0937" w14:textId="77777777" w:rsidR="00213317" w:rsidRDefault="0082023F">
            <w:pPr>
              <w:pStyle w:val="TableParagraph"/>
              <w:rPr>
                <w:sz w:val="20"/>
              </w:rPr>
            </w:pPr>
            <w:r>
              <w:rPr>
                <w:sz w:val="20"/>
              </w:rPr>
              <w:t xml:space="preserve">0.00 </w:t>
            </w:r>
          </w:p>
        </w:tc>
      </w:tr>
      <w:tr w:rsidR="00213317" w14:paraId="341F30C3" w14:textId="77777777">
        <w:trPr>
          <w:trHeight w:val="313"/>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4175E79F" w14:textId="77777777" w:rsidR="00213317" w:rsidRDefault="0082023F">
            <w:pPr>
              <w:pStyle w:val="TableParagraph"/>
              <w:spacing w:before="30"/>
              <w:ind w:left="107"/>
              <w:jc w:val="left"/>
              <w:rPr>
                <w:b/>
                <w:sz w:val="20"/>
              </w:rPr>
            </w:pPr>
            <w:r>
              <w:rPr>
                <w:b/>
                <w:sz w:val="20"/>
              </w:rPr>
              <w:t xml:space="preserve">21205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6343A1BD" w14:textId="77777777" w:rsidR="00213317" w:rsidRDefault="0082023F">
            <w:pPr>
              <w:pStyle w:val="TableParagraph"/>
              <w:spacing w:before="30"/>
              <w:ind w:left="107"/>
              <w:jc w:val="left"/>
              <w:rPr>
                <w:b/>
                <w:sz w:val="20"/>
              </w:rPr>
            </w:pPr>
            <w:r>
              <w:rPr>
                <w:b/>
                <w:sz w:val="20"/>
              </w:rPr>
              <w:t>城乡社区环境卫生</w:t>
            </w:r>
            <w:r>
              <w:rPr>
                <w:b/>
                <w:w w:val="98"/>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34A0CDD7" w14:textId="77777777" w:rsidR="00213317" w:rsidRDefault="0082023F">
            <w:pPr>
              <w:pStyle w:val="TableParagraph"/>
              <w:spacing w:before="30"/>
              <w:ind w:right="-15"/>
              <w:rPr>
                <w:b/>
                <w:sz w:val="20"/>
              </w:rPr>
            </w:pPr>
            <w:r>
              <w:rPr>
                <w:b/>
                <w:sz w:val="20"/>
              </w:rPr>
              <w:t xml:space="preserve">6,375.09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18058674" w14:textId="77777777" w:rsidR="00213317" w:rsidRDefault="0082023F">
            <w:pPr>
              <w:pStyle w:val="TableParagraph"/>
              <w:spacing w:before="30"/>
              <w:ind w:right="1"/>
              <w:rPr>
                <w:b/>
                <w:sz w:val="20"/>
              </w:rPr>
            </w:pPr>
            <w:r>
              <w:rPr>
                <w:b/>
                <w:sz w:val="20"/>
              </w:rPr>
              <w:t xml:space="preserve">5,899.24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2703BF59" w14:textId="77777777" w:rsidR="00213317" w:rsidRDefault="0082023F">
            <w:pPr>
              <w:pStyle w:val="TableParagraph"/>
              <w:spacing w:before="30"/>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55D07D71" w14:textId="77777777" w:rsidR="00213317" w:rsidRDefault="0082023F">
            <w:pPr>
              <w:pStyle w:val="TableParagraph"/>
              <w:spacing w:before="30"/>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3A693629" w14:textId="77777777" w:rsidR="00213317" w:rsidRDefault="0082023F">
            <w:pPr>
              <w:pStyle w:val="TableParagraph"/>
              <w:spacing w:before="30"/>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714FA220" w14:textId="77777777" w:rsidR="00213317" w:rsidRDefault="0082023F">
            <w:pPr>
              <w:pStyle w:val="TableParagraph"/>
              <w:spacing w:before="30"/>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170BA0A9" w14:textId="77777777" w:rsidR="00213317" w:rsidRDefault="0082023F">
            <w:pPr>
              <w:pStyle w:val="TableParagraph"/>
              <w:spacing w:before="30"/>
              <w:rPr>
                <w:b/>
                <w:sz w:val="20"/>
              </w:rPr>
            </w:pPr>
            <w:r>
              <w:rPr>
                <w:b/>
                <w:sz w:val="20"/>
              </w:rPr>
              <w:t xml:space="preserve">475.86 </w:t>
            </w:r>
          </w:p>
        </w:tc>
      </w:tr>
      <w:tr w:rsidR="00213317" w14:paraId="0331CE1E" w14:textId="77777777">
        <w:trPr>
          <w:trHeight w:val="312"/>
        </w:trPr>
        <w:tc>
          <w:tcPr>
            <w:tcW w:w="1124" w:type="dxa"/>
            <w:tcBorders>
              <w:top w:val="single" w:sz="4" w:space="0" w:color="000000"/>
              <w:left w:val="single" w:sz="4" w:space="0" w:color="000000"/>
              <w:bottom w:val="single" w:sz="4" w:space="0" w:color="000000"/>
              <w:right w:val="single" w:sz="4" w:space="0" w:color="000000"/>
            </w:tcBorders>
          </w:tcPr>
          <w:p w14:paraId="2B9E799D" w14:textId="77777777" w:rsidR="00213317" w:rsidRDefault="0082023F">
            <w:pPr>
              <w:pStyle w:val="TableParagraph"/>
              <w:ind w:left="107"/>
              <w:jc w:val="left"/>
              <w:rPr>
                <w:sz w:val="20"/>
              </w:rPr>
            </w:pPr>
            <w:r>
              <w:rPr>
                <w:sz w:val="20"/>
              </w:rPr>
              <w:t xml:space="preserve">2120501 </w:t>
            </w:r>
          </w:p>
        </w:tc>
        <w:tc>
          <w:tcPr>
            <w:tcW w:w="3030" w:type="dxa"/>
            <w:tcBorders>
              <w:top w:val="single" w:sz="4" w:space="0" w:color="000000"/>
              <w:left w:val="single" w:sz="4" w:space="0" w:color="000000"/>
              <w:bottom w:val="single" w:sz="4" w:space="0" w:color="000000"/>
              <w:right w:val="single" w:sz="4" w:space="0" w:color="000000"/>
            </w:tcBorders>
            <w:shd w:val="clear" w:color="auto" w:fill="CCFFFF"/>
          </w:tcPr>
          <w:p w14:paraId="79AC4E87" w14:textId="77777777" w:rsidR="00213317" w:rsidRDefault="0082023F">
            <w:pPr>
              <w:pStyle w:val="TableParagraph"/>
              <w:ind w:left="107"/>
              <w:jc w:val="left"/>
              <w:rPr>
                <w:sz w:val="20"/>
              </w:rPr>
            </w:pPr>
            <w:r>
              <w:rPr>
                <w:w w:val="99"/>
                <w:sz w:val="20"/>
              </w:rPr>
              <w:t xml:space="preserve">  </w:t>
            </w:r>
            <w:r>
              <w:rPr>
                <w:sz w:val="20"/>
              </w:rPr>
              <w:t>城乡社区环境卫生</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tcPr>
          <w:p w14:paraId="624D90B8" w14:textId="77777777" w:rsidR="00213317" w:rsidRDefault="0082023F">
            <w:pPr>
              <w:pStyle w:val="TableParagraph"/>
              <w:ind w:right="-15"/>
              <w:rPr>
                <w:sz w:val="20"/>
              </w:rPr>
            </w:pPr>
            <w:r>
              <w:rPr>
                <w:sz w:val="20"/>
              </w:rPr>
              <w:t xml:space="preserve">6,375.09 </w:t>
            </w:r>
          </w:p>
        </w:tc>
        <w:tc>
          <w:tcPr>
            <w:tcW w:w="1710" w:type="dxa"/>
            <w:tcBorders>
              <w:top w:val="single" w:sz="4" w:space="0" w:color="000000"/>
              <w:left w:val="single" w:sz="4" w:space="0" w:color="000000"/>
              <w:bottom w:val="single" w:sz="4" w:space="0" w:color="000000"/>
              <w:right w:val="single" w:sz="4" w:space="0" w:color="000000"/>
            </w:tcBorders>
          </w:tcPr>
          <w:p w14:paraId="54B5D077" w14:textId="77777777" w:rsidR="00213317" w:rsidRDefault="0082023F">
            <w:pPr>
              <w:pStyle w:val="TableParagraph"/>
              <w:ind w:right="1"/>
              <w:rPr>
                <w:sz w:val="20"/>
              </w:rPr>
            </w:pPr>
            <w:r>
              <w:rPr>
                <w:sz w:val="20"/>
              </w:rPr>
              <w:t xml:space="preserve">5,899.24 </w:t>
            </w:r>
          </w:p>
        </w:tc>
        <w:tc>
          <w:tcPr>
            <w:tcW w:w="1378" w:type="dxa"/>
            <w:tcBorders>
              <w:top w:val="single" w:sz="4" w:space="0" w:color="000000"/>
              <w:left w:val="single" w:sz="4" w:space="0" w:color="000000"/>
              <w:bottom w:val="single" w:sz="4" w:space="0" w:color="000000"/>
              <w:right w:val="single" w:sz="4" w:space="0" w:color="000000"/>
            </w:tcBorders>
          </w:tcPr>
          <w:p w14:paraId="5E0B351A" w14:textId="77777777" w:rsidR="00213317" w:rsidRDefault="0082023F">
            <w:pPr>
              <w:pStyle w:val="TableParagraph"/>
              <w:ind w:right="-15"/>
              <w:rPr>
                <w:sz w:val="20"/>
              </w:rPr>
            </w:pPr>
            <w:r>
              <w:rPr>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tcPr>
          <w:p w14:paraId="6F011869" w14:textId="77777777" w:rsidR="00213317" w:rsidRDefault="0082023F">
            <w:pPr>
              <w:pStyle w:val="TableParagraph"/>
              <w:ind w:right="-15"/>
              <w:rPr>
                <w:sz w:val="20"/>
              </w:rPr>
            </w:pPr>
            <w:r>
              <w:rPr>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tcPr>
          <w:p w14:paraId="1812588D" w14:textId="77777777" w:rsidR="00213317" w:rsidRDefault="0082023F">
            <w:pPr>
              <w:pStyle w:val="TableParagraph"/>
              <w:rPr>
                <w:sz w:val="20"/>
              </w:rPr>
            </w:pPr>
            <w:r>
              <w:rPr>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tcPr>
          <w:p w14:paraId="12DBDBFD" w14:textId="77777777" w:rsidR="00213317" w:rsidRDefault="0082023F">
            <w:pPr>
              <w:pStyle w:val="TableParagraph"/>
              <w:rPr>
                <w:sz w:val="20"/>
              </w:rPr>
            </w:pPr>
            <w:r>
              <w:rPr>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14:paraId="17932652" w14:textId="77777777" w:rsidR="00213317" w:rsidRDefault="0082023F">
            <w:pPr>
              <w:pStyle w:val="TableParagraph"/>
              <w:rPr>
                <w:sz w:val="20"/>
              </w:rPr>
            </w:pPr>
            <w:r>
              <w:rPr>
                <w:sz w:val="20"/>
              </w:rPr>
              <w:t xml:space="preserve">475.86 </w:t>
            </w:r>
          </w:p>
        </w:tc>
      </w:tr>
      <w:tr w:rsidR="00213317" w14:paraId="7FC3D1C9" w14:textId="77777777">
        <w:trPr>
          <w:trHeight w:val="311"/>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28BCFC76" w14:textId="77777777" w:rsidR="00213317" w:rsidRDefault="0082023F">
            <w:pPr>
              <w:pStyle w:val="TableParagraph"/>
              <w:ind w:left="107"/>
              <w:jc w:val="left"/>
              <w:rPr>
                <w:b/>
                <w:sz w:val="20"/>
              </w:rPr>
            </w:pPr>
            <w:r>
              <w:rPr>
                <w:b/>
                <w:sz w:val="20"/>
              </w:rPr>
              <w:t xml:space="preserve">21214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752E111C" w14:textId="77777777" w:rsidR="00213317" w:rsidRDefault="0082023F">
            <w:pPr>
              <w:pStyle w:val="TableParagraph"/>
              <w:ind w:left="107"/>
              <w:jc w:val="left"/>
              <w:rPr>
                <w:b/>
                <w:sz w:val="20"/>
              </w:rPr>
            </w:pPr>
            <w:r>
              <w:rPr>
                <w:b/>
                <w:sz w:val="20"/>
              </w:rPr>
              <w:t>污水处理</w:t>
            </w:r>
            <w:proofErr w:type="gramStart"/>
            <w:r>
              <w:rPr>
                <w:b/>
                <w:sz w:val="20"/>
              </w:rPr>
              <w:t>费安排</w:t>
            </w:r>
            <w:proofErr w:type="gramEnd"/>
            <w:r>
              <w:rPr>
                <w:b/>
                <w:sz w:val="20"/>
              </w:rPr>
              <w:t>的支出</w:t>
            </w:r>
            <w:r>
              <w:rPr>
                <w:b/>
                <w:w w:val="98"/>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035352A4" w14:textId="77777777" w:rsidR="00213317" w:rsidRDefault="0082023F">
            <w:pPr>
              <w:pStyle w:val="TableParagraph"/>
              <w:ind w:right="-15"/>
              <w:rPr>
                <w:b/>
                <w:sz w:val="20"/>
              </w:rPr>
            </w:pPr>
            <w:r>
              <w:rPr>
                <w:b/>
                <w:sz w:val="20"/>
              </w:rPr>
              <w:t xml:space="preserve">205.19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2E960D9C" w14:textId="77777777" w:rsidR="00213317" w:rsidRDefault="0082023F">
            <w:pPr>
              <w:pStyle w:val="TableParagraph"/>
              <w:ind w:right="1"/>
              <w:rPr>
                <w:b/>
                <w:sz w:val="20"/>
              </w:rPr>
            </w:pPr>
            <w:r>
              <w:rPr>
                <w:b/>
                <w:sz w:val="20"/>
              </w:rPr>
              <w:t xml:space="preserve">205.19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4D94DDB5" w14:textId="77777777" w:rsidR="00213317" w:rsidRDefault="0082023F">
            <w:pPr>
              <w:pStyle w:val="TableParagraph"/>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630A56E6" w14:textId="77777777" w:rsidR="00213317" w:rsidRDefault="0082023F">
            <w:pPr>
              <w:pStyle w:val="TableParagraph"/>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1EB48FD8" w14:textId="77777777" w:rsidR="00213317" w:rsidRDefault="0082023F">
            <w:pPr>
              <w:pStyle w:val="TableParagraph"/>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0FFF2697" w14:textId="77777777" w:rsidR="00213317" w:rsidRDefault="0082023F">
            <w:pPr>
              <w:pStyle w:val="TableParagraph"/>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4A782F85" w14:textId="77777777" w:rsidR="00213317" w:rsidRDefault="0082023F">
            <w:pPr>
              <w:pStyle w:val="TableParagraph"/>
              <w:rPr>
                <w:b/>
                <w:sz w:val="20"/>
              </w:rPr>
            </w:pPr>
            <w:r>
              <w:rPr>
                <w:b/>
                <w:sz w:val="20"/>
              </w:rPr>
              <w:t xml:space="preserve">0.00 </w:t>
            </w:r>
          </w:p>
        </w:tc>
      </w:tr>
      <w:tr w:rsidR="00213317" w14:paraId="59099646" w14:textId="77777777">
        <w:trPr>
          <w:trHeight w:val="311"/>
        </w:trPr>
        <w:tc>
          <w:tcPr>
            <w:tcW w:w="1124" w:type="dxa"/>
            <w:tcBorders>
              <w:top w:val="single" w:sz="4" w:space="0" w:color="000000"/>
              <w:left w:val="single" w:sz="4" w:space="0" w:color="000000"/>
              <w:bottom w:val="single" w:sz="4" w:space="0" w:color="000000"/>
              <w:right w:val="single" w:sz="4" w:space="0" w:color="000000"/>
            </w:tcBorders>
          </w:tcPr>
          <w:p w14:paraId="16540F5F" w14:textId="77777777" w:rsidR="00213317" w:rsidRDefault="0082023F">
            <w:pPr>
              <w:pStyle w:val="TableParagraph"/>
              <w:ind w:left="107"/>
              <w:jc w:val="left"/>
              <w:rPr>
                <w:sz w:val="20"/>
              </w:rPr>
            </w:pPr>
            <w:r>
              <w:rPr>
                <w:sz w:val="20"/>
              </w:rPr>
              <w:t xml:space="preserve">2121499 </w:t>
            </w:r>
          </w:p>
        </w:tc>
        <w:tc>
          <w:tcPr>
            <w:tcW w:w="3030" w:type="dxa"/>
            <w:tcBorders>
              <w:top w:val="single" w:sz="4" w:space="0" w:color="000000"/>
              <w:left w:val="single" w:sz="4" w:space="0" w:color="000000"/>
              <w:bottom w:val="single" w:sz="4" w:space="0" w:color="000000"/>
              <w:right w:val="single" w:sz="4" w:space="0" w:color="000000"/>
            </w:tcBorders>
            <w:shd w:val="clear" w:color="auto" w:fill="CCFFFF"/>
          </w:tcPr>
          <w:p w14:paraId="31DE7306" w14:textId="77777777" w:rsidR="00213317" w:rsidRDefault="0082023F">
            <w:pPr>
              <w:pStyle w:val="TableParagraph"/>
              <w:ind w:left="107"/>
              <w:jc w:val="left"/>
              <w:rPr>
                <w:sz w:val="20"/>
              </w:rPr>
            </w:pPr>
            <w:r>
              <w:rPr>
                <w:w w:val="99"/>
                <w:sz w:val="20"/>
              </w:rPr>
              <w:t xml:space="preserve">  </w:t>
            </w:r>
            <w:r>
              <w:rPr>
                <w:sz w:val="20"/>
              </w:rPr>
              <w:t>其他污水处理</w:t>
            </w:r>
            <w:proofErr w:type="gramStart"/>
            <w:r>
              <w:rPr>
                <w:sz w:val="20"/>
              </w:rPr>
              <w:t>费安排</w:t>
            </w:r>
            <w:proofErr w:type="gramEnd"/>
            <w:r>
              <w:rPr>
                <w:sz w:val="20"/>
              </w:rPr>
              <w:t>的支出</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tcPr>
          <w:p w14:paraId="3DEF79E8" w14:textId="77777777" w:rsidR="00213317" w:rsidRDefault="0082023F">
            <w:pPr>
              <w:pStyle w:val="TableParagraph"/>
              <w:ind w:right="-15"/>
              <w:rPr>
                <w:sz w:val="20"/>
              </w:rPr>
            </w:pPr>
            <w:r>
              <w:rPr>
                <w:sz w:val="20"/>
              </w:rPr>
              <w:t xml:space="preserve">205.19 </w:t>
            </w:r>
          </w:p>
        </w:tc>
        <w:tc>
          <w:tcPr>
            <w:tcW w:w="1710" w:type="dxa"/>
            <w:tcBorders>
              <w:top w:val="single" w:sz="4" w:space="0" w:color="000000"/>
              <w:left w:val="single" w:sz="4" w:space="0" w:color="000000"/>
              <w:bottom w:val="single" w:sz="4" w:space="0" w:color="000000"/>
              <w:right w:val="single" w:sz="4" w:space="0" w:color="000000"/>
            </w:tcBorders>
          </w:tcPr>
          <w:p w14:paraId="2724931F" w14:textId="77777777" w:rsidR="00213317" w:rsidRDefault="0082023F">
            <w:pPr>
              <w:pStyle w:val="TableParagraph"/>
              <w:ind w:right="1"/>
              <w:rPr>
                <w:sz w:val="20"/>
              </w:rPr>
            </w:pPr>
            <w:r>
              <w:rPr>
                <w:sz w:val="20"/>
              </w:rPr>
              <w:t xml:space="preserve">205.19 </w:t>
            </w:r>
          </w:p>
        </w:tc>
        <w:tc>
          <w:tcPr>
            <w:tcW w:w="1378" w:type="dxa"/>
            <w:tcBorders>
              <w:top w:val="single" w:sz="4" w:space="0" w:color="000000"/>
              <w:left w:val="single" w:sz="4" w:space="0" w:color="000000"/>
              <w:bottom w:val="single" w:sz="4" w:space="0" w:color="000000"/>
              <w:right w:val="single" w:sz="4" w:space="0" w:color="000000"/>
            </w:tcBorders>
          </w:tcPr>
          <w:p w14:paraId="412CDDEF" w14:textId="77777777" w:rsidR="00213317" w:rsidRDefault="0082023F">
            <w:pPr>
              <w:pStyle w:val="TableParagraph"/>
              <w:ind w:right="-15"/>
              <w:rPr>
                <w:sz w:val="20"/>
              </w:rPr>
            </w:pPr>
            <w:r>
              <w:rPr>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tcPr>
          <w:p w14:paraId="714AF336" w14:textId="77777777" w:rsidR="00213317" w:rsidRDefault="0082023F">
            <w:pPr>
              <w:pStyle w:val="TableParagraph"/>
              <w:ind w:right="-15"/>
              <w:rPr>
                <w:sz w:val="20"/>
              </w:rPr>
            </w:pPr>
            <w:r>
              <w:rPr>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tcPr>
          <w:p w14:paraId="63615334" w14:textId="77777777" w:rsidR="00213317" w:rsidRDefault="0082023F">
            <w:pPr>
              <w:pStyle w:val="TableParagraph"/>
              <w:rPr>
                <w:sz w:val="20"/>
              </w:rPr>
            </w:pPr>
            <w:r>
              <w:rPr>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tcPr>
          <w:p w14:paraId="27C1E402" w14:textId="77777777" w:rsidR="00213317" w:rsidRDefault="0082023F">
            <w:pPr>
              <w:pStyle w:val="TableParagraph"/>
              <w:rPr>
                <w:sz w:val="20"/>
              </w:rPr>
            </w:pPr>
            <w:r>
              <w:rPr>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14:paraId="5454ECB4" w14:textId="77777777" w:rsidR="00213317" w:rsidRDefault="0082023F">
            <w:pPr>
              <w:pStyle w:val="TableParagraph"/>
              <w:rPr>
                <w:sz w:val="20"/>
              </w:rPr>
            </w:pPr>
            <w:r>
              <w:rPr>
                <w:sz w:val="20"/>
              </w:rPr>
              <w:t xml:space="preserve">0.00 </w:t>
            </w:r>
          </w:p>
        </w:tc>
      </w:tr>
      <w:tr w:rsidR="00213317" w14:paraId="1166B99E" w14:textId="77777777">
        <w:trPr>
          <w:trHeight w:val="311"/>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5FD6CFF2" w14:textId="77777777" w:rsidR="00213317" w:rsidRDefault="0082023F">
            <w:pPr>
              <w:pStyle w:val="TableParagraph"/>
              <w:ind w:left="107"/>
              <w:jc w:val="left"/>
              <w:rPr>
                <w:b/>
                <w:sz w:val="20"/>
              </w:rPr>
            </w:pPr>
            <w:r>
              <w:rPr>
                <w:b/>
                <w:sz w:val="20"/>
              </w:rPr>
              <w:t xml:space="preserve">213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4EF472EB" w14:textId="77777777" w:rsidR="00213317" w:rsidRDefault="0082023F">
            <w:pPr>
              <w:pStyle w:val="TableParagraph"/>
              <w:ind w:left="107"/>
              <w:jc w:val="left"/>
              <w:rPr>
                <w:b/>
                <w:sz w:val="20"/>
              </w:rPr>
            </w:pPr>
            <w:r>
              <w:rPr>
                <w:b/>
                <w:sz w:val="20"/>
              </w:rPr>
              <w:t>农林水支出</w:t>
            </w:r>
            <w:r>
              <w:rPr>
                <w:b/>
                <w:w w:val="98"/>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12E992D1" w14:textId="77777777" w:rsidR="00213317" w:rsidRDefault="0082023F">
            <w:pPr>
              <w:pStyle w:val="TableParagraph"/>
              <w:ind w:right="-15"/>
              <w:rPr>
                <w:b/>
                <w:sz w:val="20"/>
              </w:rPr>
            </w:pPr>
            <w:r>
              <w:rPr>
                <w:b/>
                <w:sz w:val="20"/>
              </w:rPr>
              <w:t xml:space="preserve">118.39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25B20F8E" w14:textId="77777777" w:rsidR="00213317" w:rsidRDefault="0082023F">
            <w:pPr>
              <w:pStyle w:val="TableParagraph"/>
              <w:ind w:right="1"/>
              <w:rPr>
                <w:b/>
                <w:sz w:val="20"/>
              </w:rPr>
            </w:pPr>
            <w:r>
              <w:rPr>
                <w:b/>
                <w:sz w:val="20"/>
              </w:rPr>
              <w:t xml:space="preserve">118.39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3B0B73D5" w14:textId="77777777" w:rsidR="00213317" w:rsidRDefault="0082023F">
            <w:pPr>
              <w:pStyle w:val="TableParagraph"/>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41678387" w14:textId="77777777" w:rsidR="00213317" w:rsidRDefault="0082023F">
            <w:pPr>
              <w:pStyle w:val="TableParagraph"/>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3B2DA105" w14:textId="77777777" w:rsidR="00213317" w:rsidRDefault="0082023F">
            <w:pPr>
              <w:pStyle w:val="TableParagraph"/>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60870186" w14:textId="77777777" w:rsidR="00213317" w:rsidRDefault="0082023F">
            <w:pPr>
              <w:pStyle w:val="TableParagraph"/>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3652612D" w14:textId="77777777" w:rsidR="00213317" w:rsidRDefault="0082023F">
            <w:pPr>
              <w:pStyle w:val="TableParagraph"/>
              <w:rPr>
                <w:b/>
                <w:sz w:val="20"/>
              </w:rPr>
            </w:pPr>
            <w:r>
              <w:rPr>
                <w:b/>
                <w:sz w:val="20"/>
              </w:rPr>
              <w:t xml:space="preserve">0.00 </w:t>
            </w:r>
          </w:p>
        </w:tc>
      </w:tr>
      <w:tr w:rsidR="00213317" w14:paraId="6A6082B6" w14:textId="77777777">
        <w:trPr>
          <w:trHeight w:val="311"/>
        </w:trPr>
        <w:tc>
          <w:tcPr>
            <w:tcW w:w="1124" w:type="dxa"/>
            <w:tcBorders>
              <w:top w:val="single" w:sz="4" w:space="0" w:color="000000"/>
              <w:left w:val="single" w:sz="4" w:space="0" w:color="000000"/>
              <w:bottom w:val="single" w:sz="4" w:space="0" w:color="000000"/>
              <w:right w:val="single" w:sz="4" w:space="0" w:color="000000"/>
            </w:tcBorders>
            <w:shd w:val="clear" w:color="auto" w:fill="C0C0C0"/>
          </w:tcPr>
          <w:p w14:paraId="2CEB93B4" w14:textId="77777777" w:rsidR="00213317" w:rsidRDefault="0082023F">
            <w:pPr>
              <w:pStyle w:val="TableParagraph"/>
              <w:ind w:left="107"/>
              <w:jc w:val="left"/>
              <w:rPr>
                <w:b/>
                <w:sz w:val="20"/>
              </w:rPr>
            </w:pPr>
            <w:r>
              <w:rPr>
                <w:b/>
                <w:sz w:val="20"/>
              </w:rPr>
              <w:t xml:space="preserve">21305 </w:t>
            </w:r>
          </w:p>
        </w:tc>
        <w:tc>
          <w:tcPr>
            <w:tcW w:w="3030" w:type="dxa"/>
            <w:tcBorders>
              <w:top w:val="single" w:sz="4" w:space="0" w:color="000000"/>
              <w:left w:val="single" w:sz="4" w:space="0" w:color="000000"/>
              <w:bottom w:val="single" w:sz="4" w:space="0" w:color="000000"/>
              <w:right w:val="single" w:sz="4" w:space="0" w:color="000000"/>
            </w:tcBorders>
            <w:shd w:val="clear" w:color="auto" w:fill="C0C0C0"/>
          </w:tcPr>
          <w:p w14:paraId="648E27CC" w14:textId="77777777" w:rsidR="00213317" w:rsidRDefault="0082023F">
            <w:pPr>
              <w:pStyle w:val="TableParagraph"/>
              <w:ind w:left="107"/>
              <w:jc w:val="left"/>
              <w:rPr>
                <w:b/>
                <w:sz w:val="20"/>
              </w:rPr>
            </w:pPr>
            <w:r>
              <w:rPr>
                <w:b/>
                <w:sz w:val="20"/>
              </w:rPr>
              <w:t>扶贫</w:t>
            </w:r>
            <w:r>
              <w:rPr>
                <w:b/>
                <w:w w:val="98"/>
                <w:sz w:val="20"/>
              </w:rPr>
              <w:t xml:space="preserve"> </w:t>
            </w:r>
          </w:p>
        </w:tc>
        <w:tc>
          <w:tcPr>
            <w:tcW w:w="1693" w:type="dxa"/>
            <w:tcBorders>
              <w:top w:val="single" w:sz="4" w:space="0" w:color="000000"/>
              <w:left w:val="single" w:sz="4" w:space="0" w:color="000000"/>
              <w:bottom w:val="single" w:sz="4" w:space="0" w:color="000000"/>
              <w:right w:val="single" w:sz="4" w:space="0" w:color="000000"/>
            </w:tcBorders>
            <w:shd w:val="clear" w:color="auto" w:fill="C0C0C0"/>
          </w:tcPr>
          <w:p w14:paraId="3C999AEC" w14:textId="77777777" w:rsidR="00213317" w:rsidRDefault="0082023F">
            <w:pPr>
              <w:pStyle w:val="TableParagraph"/>
              <w:ind w:right="-15"/>
              <w:rPr>
                <w:b/>
                <w:sz w:val="20"/>
              </w:rPr>
            </w:pPr>
            <w:r>
              <w:rPr>
                <w:b/>
                <w:sz w:val="20"/>
              </w:rPr>
              <w:t xml:space="preserve">118.39 </w:t>
            </w:r>
          </w:p>
        </w:tc>
        <w:tc>
          <w:tcPr>
            <w:tcW w:w="1710" w:type="dxa"/>
            <w:tcBorders>
              <w:top w:val="single" w:sz="4" w:space="0" w:color="000000"/>
              <w:left w:val="single" w:sz="4" w:space="0" w:color="000000"/>
              <w:bottom w:val="single" w:sz="4" w:space="0" w:color="000000"/>
              <w:right w:val="single" w:sz="4" w:space="0" w:color="000000"/>
            </w:tcBorders>
            <w:shd w:val="clear" w:color="auto" w:fill="C0C0C0"/>
          </w:tcPr>
          <w:p w14:paraId="6BD91318" w14:textId="77777777" w:rsidR="00213317" w:rsidRDefault="0082023F">
            <w:pPr>
              <w:pStyle w:val="TableParagraph"/>
              <w:ind w:right="1"/>
              <w:rPr>
                <w:b/>
                <w:sz w:val="20"/>
              </w:rPr>
            </w:pPr>
            <w:r>
              <w:rPr>
                <w:b/>
                <w:sz w:val="20"/>
              </w:rPr>
              <w:t xml:space="preserve">118.39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01BE64E0" w14:textId="77777777" w:rsidR="00213317" w:rsidRDefault="0082023F">
            <w:pPr>
              <w:pStyle w:val="TableParagraph"/>
              <w:ind w:right="-15"/>
              <w:rPr>
                <w:b/>
                <w:sz w:val="20"/>
              </w:rPr>
            </w:pPr>
            <w:r>
              <w:rPr>
                <w:b/>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shd w:val="clear" w:color="auto" w:fill="C0C0C0"/>
          </w:tcPr>
          <w:p w14:paraId="0030A13F" w14:textId="77777777" w:rsidR="00213317" w:rsidRDefault="0082023F">
            <w:pPr>
              <w:pStyle w:val="TableParagraph"/>
              <w:ind w:right="-15"/>
              <w:rPr>
                <w:b/>
                <w:sz w:val="20"/>
              </w:rPr>
            </w:pPr>
            <w:r>
              <w:rPr>
                <w:b/>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shd w:val="clear" w:color="auto" w:fill="C0C0C0"/>
          </w:tcPr>
          <w:p w14:paraId="64A6A662" w14:textId="77777777" w:rsidR="00213317" w:rsidRDefault="0082023F">
            <w:pPr>
              <w:pStyle w:val="TableParagraph"/>
              <w:rPr>
                <w:b/>
                <w:sz w:val="20"/>
              </w:rPr>
            </w:pPr>
            <w:r>
              <w:rPr>
                <w:b/>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shd w:val="clear" w:color="auto" w:fill="C0C0C0"/>
          </w:tcPr>
          <w:p w14:paraId="6849ECCA" w14:textId="77777777" w:rsidR="00213317" w:rsidRDefault="0082023F">
            <w:pPr>
              <w:pStyle w:val="TableParagraph"/>
              <w:rPr>
                <w:b/>
                <w:sz w:val="20"/>
              </w:rPr>
            </w:pPr>
            <w:r>
              <w:rPr>
                <w:b/>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14:paraId="770DE03D" w14:textId="77777777" w:rsidR="00213317" w:rsidRDefault="0082023F">
            <w:pPr>
              <w:pStyle w:val="TableParagraph"/>
              <w:rPr>
                <w:b/>
                <w:sz w:val="20"/>
              </w:rPr>
            </w:pPr>
            <w:r>
              <w:rPr>
                <w:b/>
                <w:sz w:val="20"/>
              </w:rPr>
              <w:t xml:space="preserve">0.00 </w:t>
            </w:r>
          </w:p>
        </w:tc>
      </w:tr>
      <w:tr w:rsidR="00213317" w14:paraId="04548823" w14:textId="77777777">
        <w:trPr>
          <w:trHeight w:val="313"/>
        </w:trPr>
        <w:tc>
          <w:tcPr>
            <w:tcW w:w="1124" w:type="dxa"/>
            <w:tcBorders>
              <w:top w:val="single" w:sz="4" w:space="0" w:color="000000"/>
              <w:left w:val="single" w:sz="4" w:space="0" w:color="000000"/>
              <w:bottom w:val="single" w:sz="4" w:space="0" w:color="000000"/>
              <w:right w:val="single" w:sz="4" w:space="0" w:color="000000"/>
            </w:tcBorders>
          </w:tcPr>
          <w:p w14:paraId="13837861" w14:textId="77777777" w:rsidR="00213317" w:rsidRDefault="0082023F">
            <w:pPr>
              <w:pStyle w:val="TableParagraph"/>
              <w:spacing w:before="30"/>
              <w:ind w:left="107"/>
              <w:jc w:val="left"/>
              <w:rPr>
                <w:sz w:val="20"/>
              </w:rPr>
            </w:pPr>
            <w:r>
              <w:rPr>
                <w:sz w:val="20"/>
              </w:rPr>
              <w:t xml:space="preserve">2130599 </w:t>
            </w:r>
          </w:p>
        </w:tc>
        <w:tc>
          <w:tcPr>
            <w:tcW w:w="3030" w:type="dxa"/>
            <w:tcBorders>
              <w:top w:val="single" w:sz="4" w:space="0" w:color="000000"/>
              <w:left w:val="single" w:sz="4" w:space="0" w:color="000000"/>
              <w:bottom w:val="single" w:sz="4" w:space="0" w:color="000000"/>
              <w:right w:val="single" w:sz="4" w:space="0" w:color="000000"/>
            </w:tcBorders>
            <w:shd w:val="clear" w:color="auto" w:fill="CCFFFF"/>
          </w:tcPr>
          <w:p w14:paraId="35ADE92C" w14:textId="77777777" w:rsidR="00213317" w:rsidRDefault="0082023F">
            <w:pPr>
              <w:pStyle w:val="TableParagraph"/>
              <w:spacing w:before="30"/>
              <w:ind w:left="107"/>
              <w:jc w:val="left"/>
              <w:rPr>
                <w:sz w:val="20"/>
              </w:rPr>
            </w:pPr>
            <w:r>
              <w:rPr>
                <w:w w:val="99"/>
                <w:sz w:val="20"/>
              </w:rPr>
              <w:t xml:space="preserve">  </w:t>
            </w:r>
            <w:r>
              <w:rPr>
                <w:sz w:val="20"/>
              </w:rPr>
              <w:t>其他扶贫支出</w:t>
            </w:r>
            <w:r>
              <w:rPr>
                <w:sz w:val="20"/>
              </w:rPr>
              <w:t xml:space="preserve"> </w:t>
            </w:r>
          </w:p>
        </w:tc>
        <w:tc>
          <w:tcPr>
            <w:tcW w:w="1693" w:type="dxa"/>
            <w:tcBorders>
              <w:top w:val="single" w:sz="4" w:space="0" w:color="000000"/>
              <w:left w:val="single" w:sz="4" w:space="0" w:color="000000"/>
              <w:bottom w:val="single" w:sz="4" w:space="0" w:color="000000"/>
              <w:right w:val="single" w:sz="4" w:space="0" w:color="000000"/>
            </w:tcBorders>
          </w:tcPr>
          <w:p w14:paraId="6BD6FED8" w14:textId="77777777" w:rsidR="00213317" w:rsidRDefault="0082023F">
            <w:pPr>
              <w:pStyle w:val="TableParagraph"/>
              <w:spacing w:before="30"/>
              <w:ind w:right="-15"/>
              <w:rPr>
                <w:sz w:val="20"/>
              </w:rPr>
            </w:pPr>
            <w:r>
              <w:rPr>
                <w:sz w:val="20"/>
              </w:rPr>
              <w:t xml:space="preserve">118.39 </w:t>
            </w:r>
          </w:p>
        </w:tc>
        <w:tc>
          <w:tcPr>
            <w:tcW w:w="1710" w:type="dxa"/>
            <w:tcBorders>
              <w:top w:val="single" w:sz="4" w:space="0" w:color="000000"/>
              <w:left w:val="single" w:sz="4" w:space="0" w:color="000000"/>
              <w:bottom w:val="single" w:sz="4" w:space="0" w:color="000000"/>
              <w:right w:val="single" w:sz="4" w:space="0" w:color="000000"/>
            </w:tcBorders>
          </w:tcPr>
          <w:p w14:paraId="31FB97B6" w14:textId="77777777" w:rsidR="00213317" w:rsidRDefault="0082023F">
            <w:pPr>
              <w:pStyle w:val="TableParagraph"/>
              <w:spacing w:before="30"/>
              <w:ind w:right="1"/>
              <w:rPr>
                <w:sz w:val="20"/>
              </w:rPr>
            </w:pPr>
            <w:r>
              <w:rPr>
                <w:sz w:val="20"/>
              </w:rPr>
              <w:t xml:space="preserve">118.39 </w:t>
            </w:r>
          </w:p>
        </w:tc>
        <w:tc>
          <w:tcPr>
            <w:tcW w:w="1378" w:type="dxa"/>
            <w:tcBorders>
              <w:top w:val="single" w:sz="4" w:space="0" w:color="000000"/>
              <w:left w:val="single" w:sz="4" w:space="0" w:color="000000"/>
              <w:bottom w:val="single" w:sz="4" w:space="0" w:color="000000"/>
              <w:right w:val="single" w:sz="4" w:space="0" w:color="000000"/>
            </w:tcBorders>
          </w:tcPr>
          <w:p w14:paraId="1BF7E2AF" w14:textId="77777777" w:rsidR="00213317" w:rsidRDefault="0082023F">
            <w:pPr>
              <w:pStyle w:val="TableParagraph"/>
              <w:spacing w:before="30"/>
              <w:ind w:right="-15"/>
              <w:rPr>
                <w:sz w:val="20"/>
              </w:rPr>
            </w:pPr>
            <w:r>
              <w:rPr>
                <w:sz w:val="20"/>
              </w:rPr>
              <w:t xml:space="preserve">0.00 </w:t>
            </w:r>
          </w:p>
        </w:tc>
        <w:tc>
          <w:tcPr>
            <w:tcW w:w="1381" w:type="dxa"/>
            <w:tcBorders>
              <w:top w:val="single" w:sz="4" w:space="0" w:color="000000"/>
              <w:left w:val="single" w:sz="4" w:space="0" w:color="000000"/>
              <w:bottom w:val="single" w:sz="4" w:space="0" w:color="000000"/>
              <w:right w:val="single" w:sz="4" w:space="0" w:color="000000"/>
            </w:tcBorders>
          </w:tcPr>
          <w:p w14:paraId="0FC00495" w14:textId="77777777" w:rsidR="00213317" w:rsidRDefault="0082023F">
            <w:pPr>
              <w:pStyle w:val="TableParagraph"/>
              <w:spacing w:before="30"/>
              <w:ind w:right="-15"/>
              <w:rPr>
                <w:sz w:val="20"/>
              </w:rPr>
            </w:pPr>
            <w:r>
              <w:rPr>
                <w:sz w:val="20"/>
              </w:rPr>
              <w:t xml:space="preserve">0.00 </w:t>
            </w:r>
          </w:p>
        </w:tc>
        <w:tc>
          <w:tcPr>
            <w:tcW w:w="1378" w:type="dxa"/>
            <w:tcBorders>
              <w:top w:val="single" w:sz="4" w:space="0" w:color="000000"/>
              <w:left w:val="single" w:sz="4" w:space="0" w:color="000000"/>
              <w:bottom w:val="single" w:sz="4" w:space="0" w:color="000000"/>
              <w:right w:val="single" w:sz="4" w:space="0" w:color="000000"/>
            </w:tcBorders>
          </w:tcPr>
          <w:p w14:paraId="547C73A9" w14:textId="77777777" w:rsidR="00213317" w:rsidRDefault="0082023F">
            <w:pPr>
              <w:pStyle w:val="TableParagraph"/>
              <w:spacing w:before="30"/>
              <w:rPr>
                <w:sz w:val="20"/>
              </w:rPr>
            </w:pPr>
            <w:r>
              <w:rPr>
                <w:sz w:val="20"/>
              </w:rPr>
              <w:t xml:space="preserve">0.00 </w:t>
            </w:r>
          </w:p>
        </w:tc>
        <w:tc>
          <w:tcPr>
            <w:tcW w:w="1380" w:type="dxa"/>
            <w:tcBorders>
              <w:top w:val="single" w:sz="4" w:space="0" w:color="000000"/>
              <w:left w:val="single" w:sz="4" w:space="0" w:color="000000"/>
              <w:bottom w:val="single" w:sz="4" w:space="0" w:color="000000"/>
              <w:right w:val="single" w:sz="4" w:space="0" w:color="000000"/>
            </w:tcBorders>
          </w:tcPr>
          <w:p w14:paraId="456E08B0" w14:textId="77777777" w:rsidR="00213317" w:rsidRDefault="0082023F">
            <w:pPr>
              <w:pStyle w:val="TableParagraph"/>
              <w:spacing w:before="30"/>
              <w:rPr>
                <w:sz w:val="20"/>
              </w:rPr>
            </w:pPr>
            <w:r>
              <w:rPr>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14:paraId="2950302A" w14:textId="77777777" w:rsidR="00213317" w:rsidRDefault="0082023F">
            <w:pPr>
              <w:pStyle w:val="TableParagraph"/>
              <w:spacing w:before="30"/>
              <w:rPr>
                <w:sz w:val="20"/>
              </w:rPr>
            </w:pPr>
            <w:r>
              <w:rPr>
                <w:sz w:val="20"/>
              </w:rPr>
              <w:t xml:space="preserve">0.00 </w:t>
            </w:r>
          </w:p>
        </w:tc>
      </w:tr>
    </w:tbl>
    <w:p w14:paraId="39F76821" w14:textId="77777777" w:rsidR="00213317" w:rsidRDefault="0082023F">
      <w:pPr>
        <w:spacing w:before="28"/>
        <w:ind w:left="220"/>
        <w:rPr>
          <w:sz w:val="20"/>
        </w:rPr>
      </w:pPr>
      <w:r>
        <w:rPr>
          <w:sz w:val="20"/>
        </w:rPr>
        <w:t>注：本表反映部门本年度取得的各项收入情况。本表金额转换为万元时，因四舍五入可能存在尾差。</w:t>
      </w:r>
      <w:r>
        <w:rPr>
          <w:sz w:val="20"/>
        </w:rPr>
        <w:t xml:space="preserve"> </w:t>
      </w:r>
    </w:p>
    <w:p w14:paraId="6362836B" w14:textId="77777777" w:rsidR="00213317" w:rsidRDefault="00213317">
      <w:pPr>
        <w:rPr>
          <w:sz w:val="20"/>
        </w:rPr>
        <w:sectPr w:rsidR="00213317">
          <w:pgSz w:w="16840" w:h="11910" w:orient="landscape"/>
          <w:pgMar w:top="1100" w:right="760" w:bottom="920" w:left="1020" w:header="0" w:footer="731" w:gutter="0"/>
          <w:cols w:space="720"/>
        </w:sectPr>
      </w:pPr>
    </w:p>
    <w:p w14:paraId="55587A02" w14:textId="77777777" w:rsidR="00213317" w:rsidRDefault="00213317">
      <w:pPr>
        <w:rPr>
          <w:sz w:val="20"/>
        </w:rPr>
      </w:pPr>
    </w:p>
    <w:p w14:paraId="3E4D8C46" w14:textId="77777777" w:rsidR="00213317" w:rsidRDefault="00213317">
      <w:pPr>
        <w:rPr>
          <w:sz w:val="20"/>
        </w:rPr>
      </w:pPr>
    </w:p>
    <w:p w14:paraId="400B2256" w14:textId="77777777" w:rsidR="00213317" w:rsidRDefault="0082023F">
      <w:pPr>
        <w:spacing w:before="232"/>
        <w:ind w:right="282"/>
        <w:jc w:val="center"/>
        <w:rPr>
          <w:rFonts w:ascii="黑体" w:eastAsia="黑体"/>
          <w:sz w:val="30"/>
        </w:rPr>
      </w:pPr>
      <w:r>
        <w:rPr>
          <w:rFonts w:ascii="黑体" w:eastAsia="黑体" w:hint="eastAsia"/>
          <w:sz w:val="30"/>
        </w:rPr>
        <w:t>支出决算表</w:t>
      </w:r>
    </w:p>
    <w:p w14:paraId="06310CF8" w14:textId="77777777" w:rsidR="00213317" w:rsidRDefault="0082023F">
      <w:pPr>
        <w:tabs>
          <w:tab w:val="left" w:pos="539"/>
          <w:tab w:val="left" w:pos="1473"/>
          <w:tab w:val="left" w:pos="4680"/>
          <w:tab w:val="left" w:pos="5064"/>
          <w:tab w:val="left" w:pos="6600"/>
          <w:tab w:val="left" w:pos="8430"/>
          <w:tab w:val="left" w:pos="10261"/>
          <w:tab w:val="left" w:pos="13014"/>
          <w:tab w:val="left" w:pos="13564"/>
        </w:tabs>
        <w:spacing w:before="134" w:line="266" w:lineRule="auto"/>
        <w:ind w:left="220" w:right="391"/>
      </w:pPr>
      <w:r>
        <w:rPr>
          <w:position w:val="1"/>
          <w:sz w:val="16"/>
        </w:rPr>
        <w:t xml:space="preserve"> </w:t>
      </w:r>
      <w:r>
        <w:rPr>
          <w:position w:val="1"/>
          <w:sz w:val="16"/>
        </w:rPr>
        <w:tab/>
      </w:r>
      <w:r>
        <w:rPr>
          <w:position w:val="1"/>
          <w:sz w:val="18"/>
        </w:rPr>
        <w:t xml:space="preserve">  </w:t>
      </w:r>
      <w:r>
        <w:rPr>
          <w:spacing w:val="-18"/>
          <w:position w:val="1"/>
          <w:sz w:val="18"/>
        </w:rPr>
        <w:t xml:space="preserve"> </w:t>
      </w:r>
      <w:r>
        <w:rPr>
          <w:position w:val="1"/>
          <w:sz w:val="18"/>
        </w:rPr>
        <w:t xml:space="preserve">   </w:t>
      </w:r>
      <w:r>
        <w:rPr>
          <w:position w:val="1"/>
          <w:sz w:val="18"/>
        </w:rPr>
        <w:tab/>
        <w:t xml:space="preserve">   </w:t>
      </w:r>
      <w:r>
        <w:rPr>
          <w:position w:val="1"/>
          <w:sz w:val="18"/>
        </w:rPr>
        <w:tab/>
        <w:t xml:space="preserve">   </w:t>
      </w:r>
      <w:r>
        <w:rPr>
          <w:position w:val="1"/>
          <w:sz w:val="18"/>
        </w:rPr>
        <w:tab/>
      </w:r>
      <w:r>
        <w:rPr>
          <w:position w:val="1"/>
          <w:sz w:val="18"/>
        </w:rPr>
        <w:tab/>
        <w:t xml:space="preserve">   </w:t>
      </w:r>
      <w:r>
        <w:rPr>
          <w:position w:val="1"/>
          <w:sz w:val="18"/>
        </w:rPr>
        <w:tab/>
        <w:t xml:space="preserve">   </w:t>
      </w:r>
      <w:r>
        <w:rPr>
          <w:position w:val="1"/>
          <w:sz w:val="18"/>
        </w:rPr>
        <w:tab/>
        <w:t xml:space="preserve">   </w:t>
      </w:r>
      <w:r>
        <w:rPr>
          <w:position w:val="1"/>
          <w:sz w:val="18"/>
        </w:rPr>
        <w:tab/>
      </w:r>
      <w:r>
        <w:rPr>
          <w:position w:val="1"/>
          <w:sz w:val="18"/>
        </w:rPr>
        <w:tab/>
      </w:r>
      <w:r>
        <w:t>公开</w:t>
      </w:r>
      <w:r>
        <w:rPr>
          <w:spacing w:val="-55"/>
        </w:rPr>
        <w:t xml:space="preserve"> </w:t>
      </w:r>
      <w:r>
        <w:t>03</w:t>
      </w:r>
      <w:r>
        <w:rPr>
          <w:spacing w:val="-54"/>
        </w:rPr>
        <w:t xml:space="preserve"> </w:t>
      </w:r>
      <w:r>
        <w:rPr>
          <w:spacing w:val="-3"/>
        </w:rPr>
        <w:t>表</w:t>
      </w:r>
      <w:r>
        <w:t>部门：</w:t>
      </w:r>
      <w:r>
        <w:rPr>
          <w:spacing w:val="-3"/>
        </w:rPr>
        <w:t>舞</w:t>
      </w:r>
      <w:r>
        <w:t>阳县</w:t>
      </w:r>
      <w:r>
        <w:rPr>
          <w:spacing w:val="-3"/>
        </w:rPr>
        <w:t>城</w:t>
      </w:r>
      <w:r>
        <w:t>市管</w:t>
      </w:r>
      <w:r>
        <w:rPr>
          <w:spacing w:val="-3"/>
        </w:rPr>
        <w:t>理</w:t>
      </w:r>
      <w:r>
        <w:t>局</w:t>
      </w:r>
      <w:r>
        <w:tab/>
      </w:r>
      <w:r>
        <w:tab/>
        <w:t>2019</w:t>
      </w:r>
      <w:r>
        <w:rPr>
          <w:spacing w:val="-55"/>
        </w:rPr>
        <w:t xml:space="preserve"> </w:t>
      </w:r>
      <w:r>
        <w:t>年</w:t>
      </w:r>
      <w:r>
        <w:rPr>
          <w:spacing w:val="-3"/>
        </w:rPr>
        <w:t>度</w:t>
      </w:r>
      <w:r>
        <w:rPr>
          <w:spacing w:val="-3"/>
        </w:rPr>
        <w:tab/>
      </w:r>
      <w:r>
        <w:rPr>
          <w:spacing w:val="-3"/>
          <w:position w:val="1"/>
        </w:rPr>
        <w:tab/>
      </w:r>
      <w:r>
        <w:rPr>
          <w:spacing w:val="-3"/>
          <w:position w:val="1"/>
        </w:rPr>
        <w:tab/>
      </w:r>
      <w:r>
        <w:rPr>
          <w:spacing w:val="-3"/>
          <w:position w:val="1"/>
        </w:rPr>
        <w:tab/>
      </w:r>
      <w:r>
        <w:t>金额单</w:t>
      </w:r>
      <w:r>
        <w:rPr>
          <w:spacing w:val="-3"/>
        </w:rPr>
        <w:t>位</w:t>
      </w:r>
      <w:r>
        <w:t>：万元</w:t>
      </w:r>
      <w:r>
        <w:t xml:space="preserve"> </w:t>
      </w:r>
    </w:p>
    <w:tbl>
      <w:tblPr>
        <w:tblW w:w="0" w:type="auto"/>
        <w:tblInd w:w="1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firstRow="1" w:lastRow="0" w:firstColumn="1" w:lastColumn="0" w:noHBand="0" w:noVBand="1"/>
      </w:tblPr>
      <w:tblGrid>
        <w:gridCol w:w="1251"/>
        <w:gridCol w:w="3207"/>
        <w:gridCol w:w="1920"/>
        <w:gridCol w:w="1831"/>
        <w:gridCol w:w="1829"/>
        <w:gridCol w:w="1550"/>
        <w:gridCol w:w="1408"/>
        <w:gridCol w:w="1552"/>
      </w:tblGrid>
      <w:tr w:rsidR="00213317" w14:paraId="503472F5" w14:textId="77777777">
        <w:trPr>
          <w:trHeight w:val="311"/>
        </w:trPr>
        <w:tc>
          <w:tcPr>
            <w:tcW w:w="4458" w:type="dxa"/>
            <w:gridSpan w:val="2"/>
            <w:tcBorders>
              <w:left w:val="single" w:sz="4" w:space="0" w:color="000000"/>
              <w:bottom w:val="single" w:sz="4" w:space="0" w:color="000000"/>
              <w:right w:val="single" w:sz="4" w:space="0" w:color="000000"/>
            </w:tcBorders>
            <w:shd w:val="clear" w:color="auto" w:fill="C0C0C0"/>
          </w:tcPr>
          <w:p w14:paraId="22CB43C3" w14:textId="77777777" w:rsidR="00213317" w:rsidRDefault="0082023F">
            <w:pPr>
              <w:pStyle w:val="TableParagraph"/>
              <w:spacing w:before="11"/>
              <w:ind w:left="107"/>
              <w:jc w:val="left"/>
              <w:rPr>
                <w:sz w:val="20"/>
              </w:rPr>
            </w:pPr>
            <w:r>
              <w:rPr>
                <w:sz w:val="20"/>
              </w:rPr>
              <w:t>项目</w:t>
            </w:r>
            <w:r>
              <w:rPr>
                <w:sz w:val="20"/>
              </w:rPr>
              <w:t xml:space="preserve"> </w:t>
            </w:r>
          </w:p>
        </w:tc>
        <w:tc>
          <w:tcPr>
            <w:tcW w:w="1920" w:type="dxa"/>
            <w:vMerge w:val="restart"/>
            <w:tcBorders>
              <w:left w:val="single" w:sz="4" w:space="0" w:color="000000"/>
              <w:bottom w:val="single" w:sz="4" w:space="0" w:color="000000"/>
              <w:right w:val="single" w:sz="4" w:space="0" w:color="000000"/>
            </w:tcBorders>
            <w:shd w:val="clear" w:color="auto" w:fill="C0C0C0"/>
          </w:tcPr>
          <w:p w14:paraId="6AF3561F" w14:textId="77777777" w:rsidR="00213317" w:rsidRDefault="00213317">
            <w:pPr>
              <w:pStyle w:val="TableParagraph"/>
              <w:spacing w:before="5"/>
              <w:jc w:val="left"/>
              <w:rPr>
                <w:sz w:val="28"/>
              </w:rPr>
            </w:pPr>
          </w:p>
          <w:p w14:paraId="143BCBA4" w14:textId="77777777" w:rsidR="00213317" w:rsidRDefault="0082023F">
            <w:pPr>
              <w:pStyle w:val="TableParagraph"/>
              <w:spacing w:before="0"/>
              <w:ind w:left="361"/>
              <w:jc w:val="left"/>
              <w:rPr>
                <w:sz w:val="20"/>
              </w:rPr>
            </w:pPr>
            <w:r>
              <w:rPr>
                <w:sz w:val="20"/>
              </w:rPr>
              <w:t>本年支出合计</w:t>
            </w:r>
            <w:r>
              <w:rPr>
                <w:sz w:val="20"/>
              </w:rPr>
              <w:t xml:space="preserve"> </w:t>
            </w:r>
          </w:p>
        </w:tc>
        <w:tc>
          <w:tcPr>
            <w:tcW w:w="1831" w:type="dxa"/>
            <w:vMerge w:val="restart"/>
            <w:tcBorders>
              <w:left w:val="single" w:sz="4" w:space="0" w:color="000000"/>
              <w:bottom w:val="single" w:sz="4" w:space="0" w:color="000000"/>
              <w:right w:val="single" w:sz="4" w:space="0" w:color="000000"/>
            </w:tcBorders>
            <w:shd w:val="clear" w:color="auto" w:fill="C0C0C0"/>
          </w:tcPr>
          <w:p w14:paraId="5500071A" w14:textId="77777777" w:rsidR="00213317" w:rsidRDefault="00213317">
            <w:pPr>
              <w:pStyle w:val="TableParagraph"/>
              <w:spacing w:before="5"/>
              <w:jc w:val="left"/>
              <w:rPr>
                <w:sz w:val="28"/>
              </w:rPr>
            </w:pPr>
          </w:p>
          <w:p w14:paraId="7D1D56F2" w14:textId="77777777" w:rsidR="00213317" w:rsidRDefault="0082023F">
            <w:pPr>
              <w:pStyle w:val="TableParagraph"/>
              <w:spacing w:before="0"/>
              <w:ind w:left="516"/>
              <w:jc w:val="left"/>
              <w:rPr>
                <w:sz w:val="20"/>
              </w:rPr>
            </w:pPr>
            <w:r>
              <w:rPr>
                <w:sz w:val="20"/>
              </w:rPr>
              <w:t>基本支出</w:t>
            </w:r>
            <w:r>
              <w:rPr>
                <w:sz w:val="20"/>
              </w:rPr>
              <w:t xml:space="preserve"> </w:t>
            </w:r>
          </w:p>
        </w:tc>
        <w:tc>
          <w:tcPr>
            <w:tcW w:w="1829" w:type="dxa"/>
            <w:vMerge w:val="restart"/>
            <w:tcBorders>
              <w:left w:val="single" w:sz="4" w:space="0" w:color="000000"/>
              <w:bottom w:val="single" w:sz="4" w:space="0" w:color="000000"/>
              <w:right w:val="single" w:sz="4" w:space="0" w:color="000000"/>
            </w:tcBorders>
            <w:shd w:val="clear" w:color="auto" w:fill="C0C0C0"/>
          </w:tcPr>
          <w:p w14:paraId="699D6E55" w14:textId="77777777" w:rsidR="00213317" w:rsidRDefault="00213317">
            <w:pPr>
              <w:pStyle w:val="TableParagraph"/>
              <w:spacing w:before="5"/>
              <w:jc w:val="left"/>
              <w:rPr>
                <w:sz w:val="28"/>
              </w:rPr>
            </w:pPr>
          </w:p>
          <w:p w14:paraId="579EACC9" w14:textId="77777777" w:rsidR="00213317" w:rsidRDefault="0082023F">
            <w:pPr>
              <w:pStyle w:val="TableParagraph"/>
              <w:spacing w:before="0"/>
              <w:ind w:left="513"/>
              <w:jc w:val="left"/>
              <w:rPr>
                <w:sz w:val="20"/>
              </w:rPr>
            </w:pPr>
            <w:r>
              <w:rPr>
                <w:sz w:val="20"/>
              </w:rPr>
              <w:t>项目支出</w:t>
            </w:r>
            <w:r>
              <w:rPr>
                <w:sz w:val="20"/>
              </w:rPr>
              <w:t xml:space="preserve"> </w:t>
            </w:r>
          </w:p>
        </w:tc>
        <w:tc>
          <w:tcPr>
            <w:tcW w:w="1550" w:type="dxa"/>
            <w:vMerge w:val="restart"/>
            <w:tcBorders>
              <w:left w:val="single" w:sz="4" w:space="0" w:color="000000"/>
              <w:bottom w:val="single" w:sz="4" w:space="0" w:color="000000"/>
              <w:right w:val="single" w:sz="4" w:space="0" w:color="000000"/>
            </w:tcBorders>
            <w:shd w:val="clear" w:color="auto" w:fill="C0C0C0"/>
          </w:tcPr>
          <w:p w14:paraId="7D578929" w14:textId="77777777" w:rsidR="00213317" w:rsidRDefault="00213317">
            <w:pPr>
              <w:pStyle w:val="TableParagraph"/>
              <w:spacing w:before="5"/>
              <w:jc w:val="left"/>
              <w:rPr>
                <w:sz w:val="28"/>
              </w:rPr>
            </w:pPr>
          </w:p>
          <w:p w14:paraId="2235EA8C" w14:textId="77777777" w:rsidR="00213317" w:rsidRDefault="0082023F">
            <w:pPr>
              <w:pStyle w:val="TableParagraph"/>
              <w:spacing w:before="0"/>
              <w:ind w:left="178"/>
              <w:jc w:val="left"/>
              <w:rPr>
                <w:sz w:val="20"/>
              </w:rPr>
            </w:pPr>
            <w:r>
              <w:rPr>
                <w:sz w:val="20"/>
              </w:rPr>
              <w:t>上缴上级支出</w:t>
            </w:r>
            <w:r>
              <w:rPr>
                <w:sz w:val="20"/>
              </w:rPr>
              <w:t xml:space="preserve"> </w:t>
            </w:r>
          </w:p>
        </w:tc>
        <w:tc>
          <w:tcPr>
            <w:tcW w:w="1408" w:type="dxa"/>
            <w:vMerge w:val="restart"/>
            <w:tcBorders>
              <w:left w:val="single" w:sz="4" w:space="0" w:color="000000"/>
              <w:bottom w:val="single" w:sz="4" w:space="0" w:color="000000"/>
              <w:right w:val="single" w:sz="4" w:space="0" w:color="000000"/>
            </w:tcBorders>
            <w:shd w:val="clear" w:color="auto" w:fill="C0C0C0"/>
          </w:tcPr>
          <w:p w14:paraId="0973D20E" w14:textId="77777777" w:rsidR="00213317" w:rsidRDefault="00213317">
            <w:pPr>
              <w:pStyle w:val="TableParagraph"/>
              <w:spacing w:before="5"/>
              <w:jc w:val="left"/>
              <w:rPr>
                <w:sz w:val="28"/>
              </w:rPr>
            </w:pPr>
          </w:p>
          <w:p w14:paraId="3B4E2AB8" w14:textId="77777777" w:rsidR="00213317" w:rsidRDefault="0082023F">
            <w:pPr>
              <w:pStyle w:val="TableParagraph"/>
              <w:spacing w:before="0"/>
              <w:ind w:left="305"/>
              <w:jc w:val="left"/>
              <w:rPr>
                <w:sz w:val="20"/>
              </w:rPr>
            </w:pPr>
            <w:r>
              <w:rPr>
                <w:sz w:val="20"/>
              </w:rPr>
              <w:t>经营支出</w:t>
            </w:r>
            <w:r>
              <w:rPr>
                <w:sz w:val="20"/>
              </w:rPr>
              <w:t xml:space="preserve"> </w:t>
            </w:r>
          </w:p>
        </w:tc>
        <w:tc>
          <w:tcPr>
            <w:tcW w:w="1552" w:type="dxa"/>
            <w:vMerge w:val="restart"/>
            <w:tcBorders>
              <w:left w:val="single" w:sz="4" w:space="0" w:color="000000"/>
              <w:bottom w:val="single" w:sz="4" w:space="0" w:color="000000"/>
              <w:right w:val="single" w:sz="4" w:space="0" w:color="000000"/>
            </w:tcBorders>
            <w:shd w:val="clear" w:color="auto" w:fill="C0C0C0"/>
          </w:tcPr>
          <w:p w14:paraId="40C9A132" w14:textId="77777777" w:rsidR="00213317" w:rsidRDefault="00213317">
            <w:pPr>
              <w:pStyle w:val="TableParagraph"/>
              <w:spacing w:before="3"/>
              <w:jc w:val="left"/>
              <w:rPr>
                <w:sz w:val="16"/>
              </w:rPr>
            </w:pPr>
          </w:p>
          <w:p w14:paraId="1239D887" w14:textId="77777777" w:rsidR="00213317" w:rsidRDefault="0082023F">
            <w:pPr>
              <w:pStyle w:val="TableParagraph"/>
              <w:spacing w:before="0" w:line="292" w:lineRule="auto"/>
              <w:ind w:left="477" w:right="165" w:hanging="300"/>
              <w:jc w:val="left"/>
              <w:rPr>
                <w:sz w:val="20"/>
              </w:rPr>
            </w:pPr>
            <w:r>
              <w:rPr>
                <w:sz w:val="20"/>
              </w:rPr>
              <w:t>对附属单位补助支出</w:t>
            </w:r>
            <w:r>
              <w:rPr>
                <w:sz w:val="20"/>
              </w:rPr>
              <w:t xml:space="preserve"> </w:t>
            </w:r>
          </w:p>
        </w:tc>
      </w:tr>
      <w:tr w:rsidR="00213317" w14:paraId="60019D9C" w14:textId="77777777">
        <w:trPr>
          <w:trHeight w:val="698"/>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072AF886" w14:textId="77777777" w:rsidR="00213317" w:rsidRDefault="0082023F">
            <w:pPr>
              <w:pStyle w:val="TableParagraph"/>
              <w:spacing w:before="47" w:line="292" w:lineRule="auto"/>
              <w:ind w:left="323" w:right="116" w:hanging="200"/>
              <w:jc w:val="left"/>
              <w:rPr>
                <w:sz w:val="20"/>
              </w:rPr>
            </w:pPr>
            <w:r>
              <w:rPr>
                <w:sz w:val="20"/>
              </w:rPr>
              <w:t>功能分类科目编码</w:t>
            </w:r>
            <w:r>
              <w:rPr>
                <w:sz w:val="20"/>
              </w:rPr>
              <w:t xml:space="preserve">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168CE627" w14:textId="77777777" w:rsidR="00213317" w:rsidRDefault="00213317">
            <w:pPr>
              <w:pStyle w:val="TableParagraph"/>
              <w:spacing w:before="11"/>
              <w:jc w:val="left"/>
              <w:rPr>
                <w:sz w:val="15"/>
              </w:rPr>
            </w:pPr>
          </w:p>
          <w:p w14:paraId="366625DC" w14:textId="77777777" w:rsidR="00213317" w:rsidRDefault="0082023F">
            <w:pPr>
              <w:pStyle w:val="TableParagraph"/>
              <w:spacing w:before="1"/>
              <w:ind w:left="1233" w:right="1123"/>
              <w:jc w:val="center"/>
              <w:rPr>
                <w:sz w:val="20"/>
              </w:rPr>
            </w:pPr>
            <w:r>
              <w:rPr>
                <w:sz w:val="20"/>
              </w:rPr>
              <w:t>科目名称</w:t>
            </w:r>
            <w:r>
              <w:rPr>
                <w:sz w:val="20"/>
              </w:rPr>
              <w:t xml:space="preserve"> </w:t>
            </w:r>
          </w:p>
        </w:tc>
        <w:tc>
          <w:tcPr>
            <w:tcW w:w="1920" w:type="dxa"/>
            <w:vMerge/>
            <w:tcBorders>
              <w:top w:val="nil"/>
              <w:left w:val="single" w:sz="4" w:space="0" w:color="000000"/>
              <w:bottom w:val="single" w:sz="4" w:space="0" w:color="000000"/>
              <w:right w:val="single" w:sz="4" w:space="0" w:color="000000"/>
            </w:tcBorders>
            <w:shd w:val="clear" w:color="auto" w:fill="C0C0C0"/>
          </w:tcPr>
          <w:p w14:paraId="07C72B89" w14:textId="77777777" w:rsidR="00213317" w:rsidRDefault="00213317">
            <w:pPr>
              <w:rPr>
                <w:sz w:val="2"/>
                <w:szCs w:val="2"/>
              </w:rPr>
            </w:pPr>
          </w:p>
        </w:tc>
        <w:tc>
          <w:tcPr>
            <w:tcW w:w="1831" w:type="dxa"/>
            <w:vMerge/>
            <w:tcBorders>
              <w:top w:val="nil"/>
              <w:left w:val="single" w:sz="4" w:space="0" w:color="000000"/>
              <w:bottom w:val="single" w:sz="4" w:space="0" w:color="000000"/>
              <w:right w:val="single" w:sz="4" w:space="0" w:color="000000"/>
            </w:tcBorders>
            <w:shd w:val="clear" w:color="auto" w:fill="C0C0C0"/>
          </w:tcPr>
          <w:p w14:paraId="7EDDEC99" w14:textId="77777777" w:rsidR="00213317" w:rsidRDefault="00213317">
            <w:pPr>
              <w:rPr>
                <w:sz w:val="2"/>
                <w:szCs w:val="2"/>
              </w:rPr>
            </w:pPr>
          </w:p>
        </w:tc>
        <w:tc>
          <w:tcPr>
            <w:tcW w:w="1829" w:type="dxa"/>
            <w:vMerge/>
            <w:tcBorders>
              <w:top w:val="nil"/>
              <w:left w:val="single" w:sz="4" w:space="0" w:color="000000"/>
              <w:bottom w:val="single" w:sz="4" w:space="0" w:color="000000"/>
              <w:right w:val="single" w:sz="4" w:space="0" w:color="000000"/>
            </w:tcBorders>
            <w:shd w:val="clear" w:color="auto" w:fill="C0C0C0"/>
          </w:tcPr>
          <w:p w14:paraId="22CAB4E0" w14:textId="77777777" w:rsidR="00213317" w:rsidRDefault="00213317">
            <w:pPr>
              <w:rPr>
                <w:sz w:val="2"/>
                <w:szCs w:val="2"/>
              </w:rPr>
            </w:pPr>
          </w:p>
        </w:tc>
        <w:tc>
          <w:tcPr>
            <w:tcW w:w="1550" w:type="dxa"/>
            <w:vMerge/>
            <w:tcBorders>
              <w:top w:val="nil"/>
              <w:left w:val="single" w:sz="4" w:space="0" w:color="000000"/>
              <w:bottom w:val="single" w:sz="4" w:space="0" w:color="000000"/>
              <w:right w:val="single" w:sz="4" w:space="0" w:color="000000"/>
            </w:tcBorders>
            <w:shd w:val="clear" w:color="auto" w:fill="C0C0C0"/>
          </w:tcPr>
          <w:p w14:paraId="5589C2A0" w14:textId="77777777" w:rsidR="00213317" w:rsidRDefault="00213317">
            <w:pPr>
              <w:rPr>
                <w:sz w:val="2"/>
                <w:szCs w:val="2"/>
              </w:rPr>
            </w:pPr>
          </w:p>
        </w:tc>
        <w:tc>
          <w:tcPr>
            <w:tcW w:w="1408" w:type="dxa"/>
            <w:vMerge/>
            <w:tcBorders>
              <w:top w:val="nil"/>
              <w:left w:val="single" w:sz="4" w:space="0" w:color="000000"/>
              <w:bottom w:val="single" w:sz="4" w:space="0" w:color="000000"/>
              <w:right w:val="single" w:sz="4" w:space="0" w:color="000000"/>
            </w:tcBorders>
            <w:shd w:val="clear" w:color="auto" w:fill="C0C0C0"/>
          </w:tcPr>
          <w:p w14:paraId="20FC5862" w14:textId="77777777" w:rsidR="00213317" w:rsidRDefault="00213317">
            <w:pPr>
              <w:rPr>
                <w:sz w:val="2"/>
                <w:szCs w:val="2"/>
              </w:rPr>
            </w:pPr>
          </w:p>
        </w:tc>
        <w:tc>
          <w:tcPr>
            <w:tcW w:w="1552" w:type="dxa"/>
            <w:vMerge/>
            <w:tcBorders>
              <w:top w:val="nil"/>
              <w:left w:val="single" w:sz="4" w:space="0" w:color="000000"/>
              <w:bottom w:val="single" w:sz="4" w:space="0" w:color="000000"/>
              <w:right w:val="single" w:sz="4" w:space="0" w:color="000000"/>
            </w:tcBorders>
            <w:shd w:val="clear" w:color="auto" w:fill="C0C0C0"/>
          </w:tcPr>
          <w:p w14:paraId="0BD75C6E" w14:textId="77777777" w:rsidR="00213317" w:rsidRDefault="00213317">
            <w:pPr>
              <w:rPr>
                <w:sz w:val="2"/>
                <w:szCs w:val="2"/>
              </w:rPr>
            </w:pPr>
          </w:p>
        </w:tc>
      </w:tr>
      <w:tr w:rsidR="00213317" w14:paraId="06AA0E01" w14:textId="77777777">
        <w:trPr>
          <w:trHeight w:val="311"/>
        </w:trPr>
        <w:tc>
          <w:tcPr>
            <w:tcW w:w="4458" w:type="dxa"/>
            <w:gridSpan w:val="2"/>
            <w:tcBorders>
              <w:top w:val="single" w:sz="4" w:space="0" w:color="000000"/>
              <w:left w:val="single" w:sz="4" w:space="0" w:color="000000"/>
              <w:bottom w:val="single" w:sz="4" w:space="0" w:color="000000"/>
              <w:right w:val="single" w:sz="4" w:space="0" w:color="000000"/>
            </w:tcBorders>
            <w:shd w:val="clear" w:color="auto" w:fill="C0C0C0"/>
          </w:tcPr>
          <w:p w14:paraId="3908459C" w14:textId="77777777" w:rsidR="00213317" w:rsidRDefault="0082023F">
            <w:pPr>
              <w:pStyle w:val="TableParagraph"/>
              <w:spacing w:before="11"/>
              <w:ind w:left="2058" w:right="1950"/>
              <w:jc w:val="center"/>
              <w:rPr>
                <w:sz w:val="20"/>
              </w:rPr>
            </w:pPr>
            <w:r>
              <w:rPr>
                <w:sz w:val="20"/>
              </w:rPr>
              <w:t>栏次</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0D6346A5" w14:textId="77777777" w:rsidR="00213317" w:rsidRDefault="0082023F">
            <w:pPr>
              <w:pStyle w:val="TableParagraph"/>
              <w:spacing w:before="11"/>
              <w:ind w:left="941" w:right="828"/>
              <w:jc w:val="center"/>
              <w:rPr>
                <w:sz w:val="20"/>
              </w:rPr>
            </w:pPr>
            <w:r>
              <w:rPr>
                <w:sz w:val="20"/>
              </w:rPr>
              <w:t xml:space="preserve">1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3499DAAB" w14:textId="77777777" w:rsidR="00213317" w:rsidRDefault="0082023F">
            <w:pPr>
              <w:pStyle w:val="TableParagraph"/>
              <w:spacing w:before="11"/>
              <w:ind w:left="896" w:right="784"/>
              <w:jc w:val="center"/>
              <w:rPr>
                <w:sz w:val="20"/>
              </w:rPr>
            </w:pPr>
            <w:r>
              <w:rPr>
                <w:sz w:val="20"/>
              </w:rPr>
              <w:t xml:space="preserve">2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0D66AAD7" w14:textId="77777777" w:rsidR="00213317" w:rsidRDefault="0082023F">
            <w:pPr>
              <w:pStyle w:val="TableParagraph"/>
              <w:spacing w:before="11"/>
              <w:ind w:left="894" w:right="785"/>
              <w:jc w:val="center"/>
              <w:rPr>
                <w:sz w:val="20"/>
              </w:rPr>
            </w:pPr>
            <w:r>
              <w:rPr>
                <w:sz w:val="20"/>
              </w:rPr>
              <w:t xml:space="preserve">3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36B4AFFB" w14:textId="77777777" w:rsidR="00213317" w:rsidRDefault="0082023F">
            <w:pPr>
              <w:pStyle w:val="TableParagraph"/>
              <w:spacing w:before="11"/>
              <w:ind w:left="758" w:right="642"/>
              <w:jc w:val="center"/>
              <w:rPr>
                <w:sz w:val="20"/>
              </w:rPr>
            </w:pPr>
            <w:r>
              <w:rPr>
                <w:sz w:val="20"/>
              </w:rPr>
              <w:t xml:space="preserve">4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4CCFFAA9" w14:textId="77777777" w:rsidR="00213317" w:rsidRDefault="0082023F">
            <w:pPr>
              <w:pStyle w:val="TableParagraph"/>
              <w:spacing w:before="11"/>
              <w:ind w:left="684" w:right="574"/>
              <w:jc w:val="center"/>
              <w:rPr>
                <w:sz w:val="20"/>
              </w:rPr>
            </w:pPr>
            <w:r>
              <w:rPr>
                <w:sz w:val="20"/>
              </w:rPr>
              <w:t xml:space="preserve">5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61D0145D" w14:textId="77777777" w:rsidR="00213317" w:rsidRDefault="0082023F">
            <w:pPr>
              <w:pStyle w:val="TableParagraph"/>
              <w:spacing w:before="11"/>
              <w:ind w:left="757" w:right="645"/>
              <w:jc w:val="center"/>
              <w:rPr>
                <w:sz w:val="20"/>
              </w:rPr>
            </w:pPr>
            <w:r>
              <w:rPr>
                <w:sz w:val="20"/>
              </w:rPr>
              <w:t xml:space="preserve">6 </w:t>
            </w:r>
          </w:p>
        </w:tc>
      </w:tr>
      <w:tr w:rsidR="00213317" w14:paraId="30ECD31D" w14:textId="77777777">
        <w:trPr>
          <w:trHeight w:val="311"/>
        </w:trPr>
        <w:tc>
          <w:tcPr>
            <w:tcW w:w="4458" w:type="dxa"/>
            <w:gridSpan w:val="2"/>
            <w:tcBorders>
              <w:top w:val="single" w:sz="4" w:space="0" w:color="000000"/>
              <w:left w:val="single" w:sz="4" w:space="0" w:color="000000"/>
              <w:bottom w:val="single" w:sz="4" w:space="0" w:color="000000"/>
              <w:right w:val="single" w:sz="4" w:space="0" w:color="000000"/>
            </w:tcBorders>
            <w:shd w:val="clear" w:color="auto" w:fill="C0C0C0"/>
          </w:tcPr>
          <w:p w14:paraId="44E7E426" w14:textId="77777777" w:rsidR="00213317" w:rsidRDefault="0082023F">
            <w:pPr>
              <w:pStyle w:val="TableParagraph"/>
              <w:spacing w:before="11"/>
              <w:ind w:left="107"/>
              <w:jc w:val="left"/>
              <w:rPr>
                <w:sz w:val="20"/>
              </w:rPr>
            </w:pPr>
            <w:r>
              <w:rPr>
                <w:sz w:val="20"/>
              </w:rPr>
              <w:t>合计</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0F2870F5" w14:textId="77777777" w:rsidR="00213317" w:rsidRDefault="0082023F">
            <w:pPr>
              <w:pStyle w:val="TableParagraph"/>
              <w:spacing w:before="11"/>
              <w:ind w:right="-15"/>
              <w:rPr>
                <w:b/>
                <w:sz w:val="20"/>
              </w:rPr>
            </w:pPr>
            <w:r>
              <w:rPr>
                <w:b/>
                <w:sz w:val="20"/>
              </w:rPr>
              <w:t xml:space="preserve">9,187.57 </w:t>
            </w:r>
          </w:p>
        </w:tc>
        <w:tc>
          <w:tcPr>
            <w:tcW w:w="1831" w:type="dxa"/>
            <w:tcBorders>
              <w:top w:val="single" w:sz="4" w:space="0" w:color="000000"/>
              <w:left w:val="single" w:sz="4" w:space="0" w:color="000000"/>
              <w:bottom w:val="single" w:sz="4" w:space="0" w:color="000000"/>
              <w:right w:val="single" w:sz="4" w:space="0" w:color="000000"/>
            </w:tcBorders>
          </w:tcPr>
          <w:p w14:paraId="1D8210BE" w14:textId="77777777" w:rsidR="00213317" w:rsidRDefault="0082023F">
            <w:pPr>
              <w:pStyle w:val="TableParagraph"/>
              <w:spacing w:before="11"/>
              <w:ind w:right="-15"/>
              <w:rPr>
                <w:b/>
                <w:sz w:val="20"/>
              </w:rPr>
            </w:pPr>
            <w:r>
              <w:rPr>
                <w:b/>
                <w:sz w:val="20"/>
              </w:rPr>
              <w:t xml:space="preserve">6,276.27 </w:t>
            </w:r>
          </w:p>
        </w:tc>
        <w:tc>
          <w:tcPr>
            <w:tcW w:w="1829" w:type="dxa"/>
            <w:tcBorders>
              <w:top w:val="single" w:sz="4" w:space="0" w:color="000000"/>
              <w:left w:val="single" w:sz="4" w:space="0" w:color="000000"/>
              <w:bottom w:val="single" w:sz="4" w:space="0" w:color="000000"/>
              <w:right w:val="single" w:sz="4" w:space="0" w:color="000000"/>
            </w:tcBorders>
          </w:tcPr>
          <w:p w14:paraId="21C9032C" w14:textId="77777777" w:rsidR="00213317" w:rsidRDefault="0082023F">
            <w:pPr>
              <w:pStyle w:val="TableParagraph"/>
              <w:spacing w:before="11"/>
              <w:ind w:right="-15"/>
              <w:rPr>
                <w:b/>
                <w:sz w:val="20"/>
              </w:rPr>
            </w:pPr>
            <w:r>
              <w:rPr>
                <w:b/>
                <w:sz w:val="20"/>
              </w:rPr>
              <w:t xml:space="preserve">2,911.31 </w:t>
            </w:r>
          </w:p>
        </w:tc>
        <w:tc>
          <w:tcPr>
            <w:tcW w:w="1550" w:type="dxa"/>
            <w:tcBorders>
              <w:top w:val="single" w:sz="4" w:space="0" w:color="000000"/>
              <w:left w:val="single" w:sz="4" w:space="0" w:color="000000"/>
              <w:bottom w:val="single" w:sz="4" w:space="0" w:color="000000"/>
              <w:right w:val="single" w:sz="4" w:space="0" w:color="000000"/>
            </w:tcBorders>
          </w:tcPr>
          <w:p w14:paraId="378B60AA" w14:textId="77777777" w:rsidR="00213317" w:rsidRDefault="0082023F">
            <w:pPr>
              <w:pStyle w:val="TableParagraph"/>
              <w:spacing w:before="11"/>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tcPr>
          <w:p w14:paraId="79081DA4" w14:textId="77777777" w:rsidR="00213317" w:rsidRDefault="0082023F">
            <w:pPr>
              <w:pStyle w:val="TableParagraph"/>
              <w:spacing w:before="11"/>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tcPr>
          <w:p w14:paraId="47660C25" w14:textId="77777777" w:rsidR="00213317" w:rsidRDefault="0082023F">
            <w:pPr>
              <w:pStyle w:val="TableParagraph"/>
              <w:spacing w:before="11"/>
              <w:ind w:right="-15"/>
              <w:rPr>
                <w:b/>
                <w:sz w:val="20"/>
              </w:rPr>
            </w:pPr>
            <w:r>
              <w:rPr>
                <w:b/>
                <w:sz w:val="20"/>
              </w:rPr>
              <w:t xml:space="preserve">0.00 </w:t>
            </w:r>
          </w:p>
        </w:tc>
      </w:tr>
      <w:tr w:rsidR="00213317" w14:paraId="269743F1" w14:textId="77777777">
        <w:trPr>
          <w:trHeight w:val="311"/>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086BDA0D" w14:textId="77777777" w:rsidR="00213317" w:rsidRDefault="0082023F">
            <w:pPr>
              <w:pStyle w:val="TableParagraph"/>
              <w:spacing w:before="11"/>
              <w:ind w:left="107"/>
              <w:jc w:val="left"/>
              <w:rPr>
                <w:b/>
                <w:sz w:val="20"/>
              </w:rPr>
            </w:pPr>
            <w:r>
              <w:rPr>
                <w:b/>
                <w:sz w:val="20"/>
              </w:rPr>
              <w:t xml:space="preserve">208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2C98E862" w14:textId="77777777" w:rsidR="00213317" w:rsidRDefault="0082023F">
            <w:pPr>
              <w:pStyle w:val="TableParagraph"/>
              <w:spacing w:before="11"/>
              <w:ind w:left="110"/>
              <w:jc w:val="left"/>
              <w:rPr>
                <w:b/>
                <w:sz w:val="20"/>
              </w:rPr>
            </w:pPr>
            <w:r>
              <w:rPr>
                <w:b/>
                <w:sz w:val="20"/>
              </w:rPr>
              <w:t>社会保障和就业支出</w:t>
            </w:r>
            <w:r>
              <w:rPr>
                <w:b/>
                <w:w w:val="98"/>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0117D245" w14:textId="77777777" w:rsidR="00213317" w:rsidRDefault="0082023F">
            <w:pPr>
              <w:pStyle w:val="TableParagraph"/>
              <w:spacing w:before="11"/>
              <w:ind w:right="-15"/>
              <w:rPr>
                <w:b/>
                <w:sz w:val="20"/>
              </w:rPr>
            </w:pPr>
            <w:r>
              <w:rPr>
                <w:b/>
                <w:sz w:val="20"/>
              </w:rPr>
              <w:t xml:space="preserve">17.47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09EA4C4E" w14:textId="77777777" w:rsidR="00213317" w:rsidRDefault="0082023F">
            <w:pPr>
              <w:pStyle w:val="TableParagraph"/>
              <w:spacing w:before="11"/>
              <w:ind w:right="-15"/>
              <w:rPr>
                <w:b/>
                <w:sz w:val="20"/>
              </w:rPr>
            </w:pPr>
            <w:r>
              <w:rPr>
                <w:b/>
                <w:sz w:val="20"/>
              </w:rPr>
              <w:t xml:space="preserve">17.47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7C7DF864" w14:textId="77777777" w:rsidR="00213317" w:rsidRDefault="0082023F">
            <w:pPr>
              <w:pStyle w:val="TableParagraph"/>
              <w:spacing w:before="11"/>
              <w:ind w:right="-15"/>
              <w:rPr>
                <w:b/>
                <w:sz w:val="20"/>
              </w:rPr>
            </w:pPr>
            <w:r>
              <w:rPr>
                <w:b/>
                <w:w w:val="98"/>
                <w:sz w:val="20"/>
              </w:rPr>
              <w:t xml:space="preserve">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07AF188B" w14:textId="77777777" w:rsidR="00213317" w:rsidRDefault="0082023F">
            <w:pPr>
              <w:pStyle w:val="TableParagraph"/>
              <w:spacing w:before="11"/>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634D4045" w14:textId="77777777" w:rsidR="00213317" w:rsidRDefault="0082023F">
            <w:pPr>
              <w:pStyle w:val="TableParagraph"/>
              <w:spacing w:before="11"/>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25A7849D" w14:textId="77777777" w:rsidR="00213317" w:rsidRDefault="0082023F">
            <w:pPr>
              <w:pStyle w:val="TableParagraph"/>
              <w:spacing w:before="11"/>
              <w:ind w:right="-15"/>
              <w:rPr>
                <w:b/>
                <w:sz w:val="20"/>
              </w:rPr>
            </w:pPr>
            <w:r>
              <w:rPr>
                <w:b/>
                <w:sz w:val="20"/>
              </w:rPr>
              <w:t xml:space="preserve">0.00 </w:t>
            </w:r>
          </w:p>
        </w:tc>
      </w:tr>
      <w:tr w:rsidR="00213317" w14:paraId="65FD429B" w14:textId="77777777">
        <w:trPr>
          <w:trHeight w:val="311"/>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14164447" w14:textId="77777777" w:rsidR="00213317" w:rsidRDefault="0082023F">
            <w:pPr>
              <w:pStyle w:val="TableParagraph"/>
              <w:spacing w:before="11"/>
              <w:ind w:left="107"/>
              <w:jc w:val="left"/>
              <w:rPr>
                <w:b/>
                <w:sz w:val="20"/>
              </w:rPr>
            </w:pPr>
            <w:r>
              <w:rPr>
                <w:b/>
                <w:sz w:val="20"/>
              </w:rPr>
              <w:t xml:space="preserve">20807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35461576" w14:textId="77777777" w:rsidR="00213317" w:rsidRDefault="0082023F">
            <w:pPr>
              <w:pStyle w:val="TableParagraph"/>
              <w:spacing w:before="11"/>
              <w:ind w:left="110"/>
              <w:jc w:val="left"/>
              <w:rPr>
                <w:b/>
                <w:sz w:val="20"/>
              </w:rPr>
            </w:pPr>
            <w:r>
              <w:rPr>
                <w:b/>
                <w:sz w:val="20"/>
              </w:rPr>
              <w:t>就业补助</w:t>
            </w:r>
            <w:r>
              <w:rPr>
                <w:b/>
                <w:w w:val="98"/>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5CB21626" w14:textId="77777777" w:rsidR="00213317" w:rsidRDefault="0082023F">
            <w:pPr>
              <w:pStyle w:val="TableParagraph"/>
              <w:spacing w:before="11"/>
              <w:ind w:right="-15"/>
              <w:rPr>
                <w:b/>
                <w:sz w:val="20"/>
              </w:rPr>
            </w:pPr>
            <w:r>
              <w:rPr>
                <w:b/>
                <w:sz w:val="20"/>
              </w:rPr>
              <w:t xml:space="preserve">17.47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3708982E" w14:textId="77777777" w:rsidR="00213317" w:rsidRDefault="0082023F">
            <w:pPr>
              <w:pStyle w:val="TableParagraph"/>
              <w:spacing w:before="11"/>
              <w:ind w:right="-15"/>
              <w:rPr>
                <w:b/>
                <w:sz w:val="20"/>
              </w:rPr>
            </w:pPr>
            <w:r>
              <w:rPr>
                <w:b/>
                <w:sz w:val="20"/>
              </w:rPr>
              <w:t xml:space="preserve">17.47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5FC2F786" w14:textId="77777777" w:rsidR="00213317" w:rsidRDefault="0082023F">
            <w:pPr>
              <w:pStyle w:val="TableParagraph"/>
              <w:spacing w:before="11"/>
              <w:ind w:right="-15"/>
              <w:rPr>
                <w:b/>
                <w:sz w:val="20"/>
              </w:rPr>
            </w:pPr>
            <w:r>
              <w:rPr>
                <w:b/>
                <w:w w:val="98"/>
                <w:sz w:val="20"/>
              </w:rPr>
              <w:t xml:space="preserve">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559EAF36" w14:textId="77777777" w:rsidR="00213317" w:rsidRDefault="0082023F">
            <w:pPr>
              <w:pStyle w:val="TableParagraph"/>
              <w:spacing w:before="11"/>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43B49B29" w14:textId="77777777" w:rsidR="00213317" w:rsidRDefault="0082023F">
            <w:pPr>
              <w:pStyle w:val="TableParagraph"/>
              <w:spacing w:before="11"/>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02B146FE" w14:textId="77777777" w:rsidR="00213317" w:rsidRDefault="0082023F">
            <w:pPr>
              <w:pStyle w:val="TableParagraph"/>
              <w:spacing w:before="11"/>
              <w:ind w:right="-15"/>
              <w:rPr>
                <w:b/>
                <w:sz w:val="20"/>
              </w:rPr>
            </w:pPr>
            <w:r>
              <w:rPr>
                <w:b/>
                <w:sz w:val="20"/>
              </w:rPr>
              <w:t xml:space="preserve">0.00 </w:t>
            </w:r>
          </w:p>
        </w:tc>
      </w:tr>
      <w:tr w:rsidR="00213317" w14:paraId="121D5632" w14:textId="77777777">
        <w:trPr>
          <w:trHeight w:val="311"/>
        </w:trPr>
        <w:tc>
          <w:tcPr>
            <w:tcW w:w="1251" w:type="dxa"/>
            <w:tcBorders>
              <w:top w:val="single" w:sz="4" w:space="0" w:color="000000"/>
              <w:left w:val="single" w:sz="4" w:space="0" w:color="000000"/>
              <w:bottom w:val="single" w:sz="4" w:space="0" w:color="000000"/>
              <w:right w:val="single" w:sz="4" w:space="0" w:color="000000"/>
            </w:tcBorders>
          </w:tcPr>
          <w:p w14:paraId="3FF12754" w14:textId="77777777" w:rsidR="00213317" w:rsidRDefault="0082023F">
            <w:pPr>
              <w:pStyle w:val="TableParagraph"/>
              <w:spacing w:before="11"/>
              <w:ind w:left="107"/>
              <w:jc w:val="left"/>
              <w:rPr>
                <w:sz w:val="20"/>
              </w:rPr>
            </w:pPr>
            <w:r>
              <w:rPr>
                <w:sz w:val="20"/>
              </w:rPr>
              <w:t xml:space="preserve">2080799 </w:t>
            </w:r>
          </w:p>
        </w:tc>
        <w:tc>
          <w:tcPr>
            <w:tcW w:w="3207" w:type="dxa"/>
            <w:tcBorders>
              <w:top w:val="single" w:sz="4" w:space="0" w:color="000000"/>
              <w:left w:val="single" w:sz="4" w:space="0" w:color="000000"/>
              <w:bottom w:val="single" w:sz="4" w:space="0" w:color="000000"/>
              <w:right w:val="single" w:sz="4" w:space="0" w:color="000000"/>
            </w:tcBorders>
            <w:shd w:val="clear" w:color="auto" w:fill="CCFFFF"/>
          </w:tcPr>
          <w:p w14:paraId="217E8507" w14:textId="77777777" w:rsidR="00213317" w:rsidRDefault="0082023F">
            <w:pPr>
              <w:pStyle w:val="TableParagraph"/>
              <w:spacing w:before="11"/>
              <w:ind w:left="110"/>
              <w:jc w:val="left"/>
              <w:rPr>
                <w:sz w:val="20"/>
              </w:rPr>
            </w:pPr>
            <w:r>
              <w:rPr>
                <w:w w:val="99"/>
                <w:sz w:val="20"/>
              </w:rPr>
              <w:t xml:space="preserve">  </w:t>
            </w:r>
            <w:r>
              <w:rPr>
                <w:sz w:val="20"/>
              </w:rPr>
              <w:t>其他就业补助支出</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0DC22A46" w14:textId="77777777" w:rsidR="00213317" w:rsidRDefault="0082023F">
            <w:pPr>
              <w:pStyle w:val="TableParagraph"/>
              <w:spacing w:before="11"/>
              <w:ind w:right="-15"/>
              <w:rPr>
                <w:sz w:val="20"/>
              </w:rPr>
            </w:pPr>
            <w:r>
              <w:rPr>
                <w:sz w:val="20"/>
              </w:rPr>
              <w:t xml:space="preserve">17.47 </w:t>
            </w:r>
          </w:p>
        </w:tc>
        <w:tc>
          <w:tcPr>
            <w:tcW w:w="1831" w:type="dxa"/>
            <w:tcBorders>
              <w:top w:val="single" w:sz="4" w:space="0" w:color="000000"/>
              <w:left w:val="single" w:sz="4" w:space="0" w:color="000000"/>
              <w:bottom w:val="single" w:sz="4" w:space="0" w:color="000000"/>
              <w:right w:val="single" w:sz="4" w:space="0" w:color="000000"/>
            </w:tcBorders>
          </w:tcPr>
          <w:p w14:paraId="6CDC72E7" w14:textId="77777777" w:rsidR="00213317" w:rsidRDefault="0082023F">
            <w:pPr>
              <w:pStyle w:val="TableParagraph"/>
              <w:spacing w:before="11"/>
              <w:ind w:right="-15"/>
              <w:rPr>
                <w:sz w:val="20"/>
              </w:rPr>
            </w:pPr>
            <w:r>
              <w:rPr>
                <w:sz w:val="20"/>
              </w:rPr>
              <w:t xml:space="preserve">17.47 </w:t>
            </w:r>
          </w:p>
        </w:tc>
        <w:tc>
          <w:tcPr>
            <w:tcW w:w="1829" w:type="dxa"/>
            <w:tcBorders>
              <w:top w:val="single" w:sz="4" w:space="0" w:color="000000"/>
              <w:left w:val="single" w:sz="4" w:space="0" w:color="000000"/>
              <w:bottom w:val="single" w:sz="4" w:space="0" w:color="000000"/>
              <w:right w:val="single" w:sz="4" w:space="0" w:color="000000"/>
            </w:tcBorders>
          </w:tcPr>
          <w:p w14:paraId="6030FFF4" w14:textId="77777777" w:rsidR="00213317" w:rsidRDefault="0082023F">
            <w:pPr>
              <w:pStyle w:val="TableParagraph"/>
              <w:spacing w:before="11"/>
              <w:ind w:right="-15"/>
              <w:rPr>
                <w:sz w:val="20"/>
              </w:rPr>
            </w:pPr>
            <w:r>
              <w:rPr>
                <w:w w:val="99"/>
                <w:sz w:val="20"/>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52D80D2E" w14:textId="77777777" w:rsidR="00213317" w:rsidRDefault="0082023F">
            <w:pPr>
              <w:pStyle w:val="TableParagraph"/>
              <w:spacing w:before="11"/>
              <w:ind w:right="-15"/>
              <w:rPr>
                <w:sz w:val="20"/>
              </w:rPr>
            </w:pPr>
            <w:r>
              <w:rPr>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tcPr>
          <w:p w14:paraId="457E79DF" w14:textId="77777777" w:rsidR="00213317" w:rsidRDefault="0082023F">
            <w:pPr>
              <w:pStyle w:val="TableParagraph"/>
              <w:spacing w:before="11"/>
              <w:ind w:right="-15"/>
              <w:rPr>
                <w:sz w:val="20"/>
              </w:rPr>
            </w:pPr>
            <w:r>
              <w:rPr>
                <w:w w:val="99"/>
                <w:sz w:val="20"/>
              </w:rPr>
              <w:t xml:space="preserve"> </w:t>
            </w:r>
          </w:p>
        </w:tc>
        <w:tc>
          <w:tcPr>
            <w:tcW w:w="1552" w:type="dxa"/>
            <w:tcBorders>
              <w:top w:val="single" w:sz="4" w:space="0" w:color="000000"/>
              <w:left w:val="single" w:sz="4" w:space="0" w:color="000000"/>
              <w:bottom w:val="single" w:sz="4" w:space="0" w:color="000000"/>
              <w:right w:val="single" w:sz="4" w:space="0" w:color="000000"/>
            </w:tcBorders>
          </w:tcPr>
          <w:p w14:paraId="201649E3" w14:textId="77777777" w:rsidR="00213317" w:rsidRDefault="0082023F">
            <w:pPr>
              <w:pStyle w:val="TableParagraph"/>
              <w:spacing w:before="11"/>
              <w:ind w:right="-15"/>
              <w:rPr>
                <w:sz w:val="20"/>
              </w:rPr>
            </w:pPr>
            <w:r>
              <w:rPr>
                <w:sz w:val="20"/>
              </w:rPr>
              <w:t xml:space="preserve">0.00 </w:t>
            </w:r>
          </w:p>
        </w:tc>
      </w:tr>
      <w:tr w:rsidR="00213317" w14:paraId="5B6D9D78" w14:textId="77777777">
        <w:trPr>
          <w:trHeight w:val="313"/>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0A806FA5" w14:textId="77777777" w:rsidR="00213317" w:rsidRDefault="0082023F">
            <w:pPr>
              <w:pStyle w:val="TableParagraph"/>
              <w:spacing w:before="14"/>
              <w:ind w:left="107"/>
              <w:jc w:val="left"/>
              <w:rPr>
                <w:b/>
                <w:sz w:val="20"/>
              </w:rPr>
            </w:pPr>
            <w:r>
              <w:rPr>
                <w:b/>
                <w:sz w:val="20"/>
              </w:rPr>
              <w:t xml:space="preserve">212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7C47B83F" w14:textId="77777777" w:rsidR="00213317" w:rsidRDefault="0082023F">
            <w:pPr>
              <w:pStyle w:val="TableParagraph"/>
              <w:spacing w:before="14"/>
              <w:ind w:left="110"/>
              <w:jc w:val="left"/>
              <w:rPr>
                <w:b/>
                <w:sz w:val="20"/>
              </w:rPr>
            </w:pPr>
            <w:r>
              <w:rPr>
                <w:b/>
                <w:sz w:val="20"/>
              </w:rPr>
              <w:t>城乡社区支出</w:t>
            </w:r>
            <w:r>
              <w:rPr>
                <w:b/>
                <w:w w:val="98"/>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667448A3" w14:textId="77777777" w:rsidR="00213317" w:rsidRDefault="0082023F">
            <w:pPr>
              <w:pStyle w:val="TableParagraph"/>
              <w:spacing w:before="14"/>
              <w:ind w:right="-15"/>
              <w:rPr>
                <w:b/>
                <w:sz w:val="20"/>
              </w:rPr>
            </w:pPr>
            <w:r>
              <w:rPr>
                <w:b/>
                <w:sz w:val="20"/>
              </w:rPr>
              <w:t xml:space="preserve">9,051.10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161389E2" w14:textId="77777777" w:rsidR="00213317" w:rsidRDefault="0082023F">
            <w:pPr>
              <w:pStyle w:val="TableParagraph"/>
              <w:spacing w:before="14"/>
              <w:ind w:right="-15"/>
              <w:rPr>
                <w:b/>
                <w:sz w:val="20"/>
              </w:rPr>
            </w:pPr>
            <w:r>
              <w:rPr>
                <w:b/>
                <w:sz w:val="20"/>
              </w:rPr>
              <w:t xml:space="preserve">6,258.80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069D4F77" w14:textId="77777777" w:rsidR="00213317" w:rsidRDefault="0082023F">
            <w:pPr>
              <w:pStyle w:val="TableParagraph"/>
              <w:spacing w:before="14"/>
              <w:ind w:right="-15"/>
              <w:rPr>
                <w:b/>
                <w:sz w:val="20"/>
              </w:rPr>
            </w:pPr>
            <w:r>
              <w:rPr>
                <w:b/>
                <w:sz w:val="20"/>
              </w:rPr>
              <w:t xml:space="preserve">2,792.31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5BFE29B9" w14:textId="77777777" w:rsidR="00213317" w:rsidRDefault="0082023F">
            <w:pPr>
              <w:pStyle w:val="TableParagraph"/>
              <w:spacing w:before="14"/>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40937F77" w14:textId="77777777" w:rsidR="00213317" w:rsidRDefault="0082023F">
            <w:pPr>
              <w:pStyle w:val="TableParagraph"/>
              <w:spacing w:before="14"/>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758DC93A" w14:textId="77777777" w:rsidR="00213317" w:rsidRDefault="0082023F">
            <w:pPr>
              <w:pStyle w:val="TableParagraph"/>
              <w:spacing w:before="14"/>
              <w:ind w:right="-15"/>
              <w:rPr>
                <w:b/>
                <w:sz w:val="20"/>
              </w:rPr>
            </w:pPr>
            <w:r>
              <w:rPr>
                <w:b/>
                <w:sz w:val="20"/>
              </w:rPr>
              <w:t xml:space="preserve">0.00 </w:t>
            </w:r>
          </w:p>
        </w:tc>
      </w:tr>
      <w:tr w:rsidR="00213317" w14:paraId="393A837F" w14:textId="77777777">
        <w:trPr>
          <w:trHeight w:val="312"/>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173EF7E9" w14:textId="77777777" w:rsidR="00213317" w:rsidRDefault="0082023F">
            <w:pPr>
              <w:pStyle w:val="TableParagraph"/>
              <w:spacing w:before="12"/>
              <w:ind w:left="107"/>
              <w:jc w:val="left"/>
              <w:rPr>
                <w:b/>
                <w:sz w:val="20"/>
              </w:rPr>
            </w:pPr>
            <w:r>
              <w:rPr>
                <w:b/>
                <w:sz w:val="20"/>
              </w:rPr>
              <w:t xml:space="preserve">21201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65B96E06" w14:textId="77777777" w:rsidR="00213317" w:rsidRDefault="0082023F">
            <w:pPr>
              <w:pStyle w:val="TableParagraph"/>
              <w:spacing w:before="12"/>
              <w:ind w:left="110"/>
              <w:jc w:val="left"/>
              <w:rPr>
                <w:b/>
                <w:sz w:val="20"/>
              </w:rPr>
            </w:pPr>
            <w:r>
              <w:rPr>
                <w:b/>
                <w:sz w:val="20"/>
              </w:rPr>
              <w:t>城乡社区管理事务</w:t>
            </w:r>
            <w:r>
              <w:rPr>
                <w:b/>
                <w:w w:val="98"/>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15BEC7DB" w14:textId="77777777" w:rsidR="00213317" w:rsidRDefault="0082023F">
            <w:pPr>
              <w:pStyle w:val="TableParagraph"/>
              <w:spacing w:before="12"/>
              <w:ind w:right="-15"/>
              <w:rPr>
                <w:b/>
                <w:sz w:val="20"/>
              </w:rPr>
            </w:pPr>
            <w:r>
              <w:rPr>
                <w:b/>
                <w:sz w:val="20"/>
              </w:rPr>
              <w:t xml:space="preserve">3,229.83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5305D0B5" w14:textId="77777777" w:rsidR="00213317" w:rsidRDefault="0082023F">
            <w:pPr>
              <w:pStyle w:val="TableParagraph"/>
              <w:spacing w:before="12"/>
              <w:ind w:right="-15"/>
              <w:rPr>
                <w:b/>
                <w:sz w:val="20"/>
              </w:rPr>
            </w:pPr>
            <w:r>
              <w:rPr>
                <w:b/>
                <w:sz w:val="20"/>
              </w:rPr>
              <w:t xml:space="preserve">3,229.83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212499C8" w14:textId="77777777" w:rsidR="00213317" w:rsidRDefault="0082023F">
            <w:pPr>
              <w:pStyle w:val="TableParagraph"/>
              <w:spacing w:before="12"/>
              <w:ind w:right="-15"/>
              <w:rPr>
                <w:b/>
                <w:sz w:val="20"/>
              </w:rPr>
            </w:pPr>
            <w:r>
              <w:rPr>
                <w:b/>
                <w:w w:val="98"/>
                <w:sz w:val="20"/>
              </w:rPr>
              <w:t xml:space="preserve">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142C41F6" w14:textId="77777777" w:rsidR="00213317" w:rsidRDefault="0082023F">
            <w:pPr>
              <w:pStyle w:val="TableParagraph"/>
              <w:spacing w:before="12"/>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00EB259B" w14:textId="77777777" w:rsidR="00213317" w:rsidRDefault="0082023F">
            <w:pPr>
              <w:pStyle w:val="TableParagraph"/>
              <w:spacing w:before="12"/>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580E575E" w14:textId="77777777" w:rsidR="00213317" w:rsidRDefault="0082023F">
            <w:pPr>
              <w:pStyle w:val="TableParagraph"/>
              <w:spacing w:before="12"/>
              <w:ind w:right="-15"/>
              <w:rPr>
                <w:b/>
                <w:sz w:val="20"/>
              </w:rPr>
            </w:pPr>
            <w:r>
              <w:rPr>
                <w:b/>
                <w:sz w:val="20"/>
              </w:rPr>
              <w:t xml:space="preserve">0.00 </w:t>
            </w:r>
          </w:p>
        </w:tc>
      </w:tr>
      <w:tr w:rsidR="00213317" w14:paraId="7B82E1BC" w14:textId="77777777">
        <w:trPr>
          <w:trHeight w:val="311"/>
        </w:trPr>
        <w:tc>
          <w:tcPr>
            <w:tcW w:w="1251" w:type="dxa"/>
            <w:tcBorders>
              <w:top w:val="single" w:sz="4" w:space="0" w:color="000000"/>
              <w:left w:val="single" w:sz="4" w:space="0" w:color="000000"/>
              <w:bottom w:val="single" w:sz="4" w:space="0" w:color="000000"/>
              <w:right w:val="single" w:sz="4" w:space="0" w:color="000000"/>
            </w:tcBorders>
          </w:tcPr>
          <w:p w14:paraId="14D375FB" w14:textId="77777777" w:rsidR="00213317" w:rsidRDefault="0082023F">
            <w:pPr>
              <w:pStyle w:val="TableParagraph"/>
              <w:spacing w:before="11"/>
              <w:ind w:left="107"/>
              <w:jc w:val="left"/>
              <w:rPr>
                <w:sz w:val="20"/>
              </w:rPr>
            </w:pPr>
            <w:r>
              <w:rPr>
                <w:sz w:val="20"/>
              </w:rPr>
              <w:t xml:space="preserve">2120101 </w:t>
            </w:r>
          </w:p>
        </w:tc>
        <w:tc>
          <w:tcPr>
            <w:tcW w:w="3207" w:type="dxa"/>
            <w:tcBorders>
              <w:top w:val="single" w:sz="4" w:space="0" w:color="000000"/>
              <w:left w:val="single" w:sz="4" w:space="0" w:color="000000"/>
              <w:bottom w:val="single" w:sz="4" w:space="0" w:color="000000"/>
              <w:right w:val="single" w:sz="4" w:space="0" w:color="000000"/>
            </w:tcBorders>
            <w:shd w:val="clear" w:color="auto" w:fill="CCFFFF"/>
          </w:tcPr>
          <w:p w14:paraId="0F61E5AB" w14:textId="77777777" w:rsidR="00213317" w:rsidRDefault="0082023F">
            <w:pPr>
              <w:pStyle w:val="TableParagraph"/>
              <w:spacing w:before="11"/>
              <w:ind w:left="110"/>
              <w:jc w:val="left"/>
              <w:rPr>
                <w:sz w:val="20"/>
              </w:rPr>
            </w:pPr>
            <w:r>
              <w:rPr>
                <w:w w:val="99"/>
                <w:sz w:val="20"/>
              </w:rPr>
              <w:t xml:space="preserve">  </w:t>
            </w:r>
            <w:r>
              <w:rPr>
                <w:sz w:val="20"/>
              </w:rPr>
              <w:t>行政运行</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39B48F89" w14:textId="77777777" w:rsidR="00213317" w:rsidRDefault="0082023F">
            <w:pPr>
              <w:pStyle w:val="TableParagraph"/>
              <w:spacing w:before="11"/>
              <w:ind w:right="-15"/>
              <w:rPr>
                <w:sz w:val="20"/>
              </w:rPr>
            </w:pPr>
            <w:r>
              <w:rPr>
                <w:sz w:val="20"/>
              </w:rPr>
              <w:t xml:space="preserve">499.96 </w:t>
            </w:r>
          </w:p>
        </w:tc>
        <w:tc>
          <w:tcPr>
            <w:tcW w:w="1831" w:type="dxa"/>
            <w:tcBorders>
              <w:top w:val="single" w:sz="4" w:space="0" w:color="000000"/>
              <w:left w:val="single" w:sz="4" w:space="0" w:color="000000"/>
              <w:bottom w:val="single" w:sz="4" w:space="0" w:color="000000"/>
              <w:right w:val="single" w:sz="4" w:space="0" w:color="000000"/>
            </w:tcBorders>
          </w:tcPr>
          <w:p w14:paraId="5EF3605F" w14:textId="77777777" w:rsidR="00213317" w:rsidRDefault="0082023F">
            <w:pPr>
              <w:pStyle w:val="TableParagraph"/>
              <w:spacing w:before="11"/>
              <w:ind w:right="-15"/>
              <w:rPr>
                <w:sz w:val="20"/>
              </w:rPr>
            </w:pPr>
            <w:r>
              <w:rPr>
                <w:sz w:val="20"/>
              </w:rPr>
              <w:t xml:space="preserve">499.96 </w:t>
            </w:r>
          </w:p>
        </w:tc>
        <w:tc>
          <w:tcPr>
            <w:tcW w:w="1829" w:type="dxa"/>
            <w:tcBorders>
              <w:top w:val="single" w:sz="4" w:space="0" w:color="000000"/>
              <w:left w:val="single" w:sz="4" w:space="0" w:color="000000"/>
              <w:bottom w:val="single" w:sz="4" w:space="0" w:color="000000"/>
              <w:right w:val="single" w:sz="4" w:space="0" w:color="000000"/>
            </w:tcBorders>
          </w:tcPr>
          <w:p w14:paraId="39C5020A" w14:textId="77777777" w:rsidR="00213317" w:rsidRDefault="0082023F">
            <w:pPr>
              <w:pStyle w:val="TableParagraph"/>
              <w:spacing w:before="11"/>
              <w:ind w:right="-15"/>
              <w:rPr>
                <w:sz w:val="20"/>
              </w:rPr>
            </w:pPr>
            <w:r>
              <w:rPr>
                <w:w w:val="99"/>
                <w:sz w:val="20"/>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55EC1831" w14:textId="77777777" w:rsidR="00213317" w:rsidRDefault="0082023F">
            <w:pPr>
              <w:pStyle w:val="TableParagraph"/>
              <w:spacing w:before="11"/>
              <w:ind w:right="-15"/>
              <w:rPr>
                <w:sz w:val="20"/>
              </w:rPr>
            </w:pPr>
            <w:r>
              <w:rPr>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tcPr>
          <w:p w14:paraId="5D68F27B" w14:textId="77777777" w:rsidR="00213317" w:rsidRDefault="0082023F">
            <w:pPr>
              <w:pStyle w:val="TableParagraph"/>
              <w:spacing w:before="11"/>
              <w:ind w:right="-15"/>
              <w:rPr>
                <w:sz w:val="20"/>
              </w:rPr>
            </w:pPr>
            <w:r>
              <w:rPr>
                <w:w w:val="99"/>
                <w:sz w:val="20"/>
              </w:rPr>
              <w:t xml:space="preserve"> </w:t>
            </w:r>
          </w:p>
        </w:tc>
        <w:tc>
          <w:tcPr>
            <w:tcW w:w="1552" w:type="dxa"/>
            <w:tcBorders>
              <w:top w:val="single" w:sz="4" w:space="0" w:color="000000"/>
              <w:left w:val="single" w:sz="4" w:space="0" w:color="000000"/>
              <w:bottom w:val="single" w:sz="4" w:space="0" w:color="000000"/>
              <w:right w:val="single" w:sz="4" w:space="0" w:color="000000"/>
            </w:tcBorders>
          </w:tcPr>
          <w:p w14:paraId="1E2B3AFE" w14:textId="77777777" w:rsidR="00213317" w:rsidRDefault="0082023F">
            <w:pPr>
              <w:pStyle w:val="TableParagraph"/>
              <w:spacing w:before="11"/>
              <w:ind w:right="-15"/>
              <w:rPr>
                <w:sz w:val="20"/>
              </w:rPr>
            </w:pPr>
            <w:r>
              <w:rPr>
                <w:sz w:val="20"/>
              </w:rPr>
              <w:t xml:space="preserve">0.00 </w:t>
            </w:r>
          </w:p>
        </w:tc>
      </w:tr>
      <w:tr w:rsidR="00213317" w14:paraId="6AA9D969" w14:textId="77777777">
        <w:trPr>
          <w:trHeight w:val="311"/>
        </w:trPr>
        <w:tc>
          <w:tcPr>
            <w:tcW w:w="1251" w:type="dxa"/>
            <w:tcBorders>
              <w:top w:val="single" w:sz="4" w:space="0" w:color="000000"/>
              <w:left w:val="single" w:sz="4" w:space="0" w:color="000000"/>
              <w:bottom w:val="single" w:sz="4" w:space="0" w:color="000000"/>
              <w:right w:val="single" w:sz="4" w:space="0" w:color="000000"/>
            </w:tcBorders>
          </w:tcPr>
          <w:p w14:paraId="671AE3BA" w14:textId="77777777" w:rsidR="00213317" w:rsidRDefault="0082023F">
            <w:pPr>
              <w:pStyle w:val="TableParagraph"/>
              <w:spacing w:before="11"/>
              <w:ind w:left="107"/>
              <w:jc w:val="left"/>
              <w:rPr>
                <w:sz w:val="20"/>
              </w:rPr>
            </w:pPr>
            <w:r>
              <w:rPr>
                <w:sz w:val="20"/>
              </w:rPr>
              <w:t xml:space="preserve">2120104 </w:t>
            </w:r>
          </w:p>
        </w:tc>
        <w:tc>
          <w:tcPr>
            <w:tcW w:w="3207" w:type="dxa"/>
            <w:tcBorders>
              <w:top w:val="single" w:sz="4" w:space="0" w:color="000000"/>
              <w:left w:val="single" w:sz="4" w:space="0" w:color="000000"/>
              <w:bottom w:val="single" w:sz="4" w:space="0" w:color="000000"/>
              <w:right w:val="single" w:sz="4" w:space="0" w:color="000000"/>
            </w:tcBorders>
            <w:shd w:val="clear" w:color="auto" w:fill="CCFFFF"/>
          </w:tcPr>
          <w:p w14:paraId="0D9F4F48" w14:textId="77777777" w:rsidR="00213317" w:rsidRDefault="0082023F">
            <w:pPr>
              <w:pStyle w:val="TableParagraph"/>
              <w:spacing w:before="11"/>
              <w:ind w:left="110"/>
              <w:jc w:val="left"/>
              <w:rPr>
                <w:sz w:val="20"/>
              </w:rPr>
            </w:pPr>
            <w:r>
              <w:rPr>
                <w:w w:val="99"/>
                <w:sz w:val="20"/>
              </w:rPr>
              <w:t xml:space="preserve">  </w:t>
            </w:r>
            <w:r>
              <w:rPr>
                <w:sz w:val="20"/>
              </w:rPr>
              <w:t>城管执法</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33B14889" w14:textId="77777777" w:rsidR="00213317" w:rsidRDefault="0082023F">
            <w:pPr>
              <w:pStyle w:val="TableParagraph"/>
              <w:spacing w:before="11"/>
              <w:ind w:right="-15"/>
              <w:rPr>
                <w:sz w:val="20"/>
              </w:rPr>
            </w:pPr>
            <w:r>
              <w:rPr>
                <w:sz w:val="20"/>
              </w:rPr>
              <w:t xml:space="preserve">931.99 </w:t>
            </w:r>
          </w:p>
        </w:tc>
        <w:tc>
          <w:tcPr>
            <w:tcW w:w="1831" w:type="dxa"/>
            <w:tcBorders>
              <w:top w:val="single" w:sz="4" w:space="0" w:color="000000"/>
              <w:left w:val="single" w:sz="4" w:space="0" w:color="000000"/>
              <w:bottom w:val="single" w:sz="4" w:space="0" w:color="000000"/>
              <w:right w:val="single" w:sz="4" w:space="0" w:color="000000"/>
            </w:tcBorders>
          </w:tcPr>
          <w:p w14:paraId="33387F45" w14:textId="77777777" w:rsidR="00213317" w:rsidRDefault="0082023F">
            <w:pPr>
              <w:pStyle w:val="TableParagraph"/>
              <w:spacing w:before="11"/>
              <w:ind w:right="-15"/>
              <w:rPr>
                <w:sz w:val="20"/>
              </w:rPr>
            </w:pPr>
            <w:r>
              <w:rPr>
                <w:sz w:val="20"/>
              </w:rPr>
              <w:t xml:space="preserve">931.99 </w:t>
            </w:r>
          </w:p>
        </w:tc>
        <w:tc>
          <w:tcPr>
            <w:tcW w:w="1829" w:type="dxa"/>
            <w:tcBorders>
              <w:top w:val="single" w:sz="4" w:space="0" w:color="000000"/>
              <w:left w:val="single" w:sz="4" w:space="0" w:color="000000"/>
              <w:bottom w:val="single" w:sz="4" w:space="0" w:color="000000"/>
              <w:right w:val="single" w:sz="4" w:space="0" w:color="000000"/>
            </w:tcBorders>
          </w:tcPr>
          <w:p w14:paraId="19774932" w14:textId="77777777" w:rsidR="00213317" w:rsidRDefault="0082023F">
            <w:pPr>
              <w:pStyle w:val="TableParagraph"/>
              <w:spacing w:before="11"/>
              <w:ind w:right="-15"/>
              <w:rPr>
                <w:sz w:val="20"/>
              </w:rPr>
            </w:pPr>
            <w:r>
              <w:rPr>
                <w:w w:val="99"/>
                <w:sz w:val="20"/>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103FAF73" w14:textId="77777777" w:rsidR="00213317" w:rsidRDefault="0082023F">
            <w:pPr>
              <w:pStyle w:val="TableParagraph"/>
              <w:spacing w:before="11"/>
              <w:ind w:right="-15"/>
              <w:rPr>
                <w:sz w:val="20"/>
              </w:rPr>
            </w:pPr>
            <w:r>
              <w:rPr>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tcPr>
          <w:p w14:paraId="763A8FAA" w14:textId="77777777" w:rsidR="00213317" w:rsidRDefault="0082023F">
            <w:pPr>
              <w:pStyle w:val="TableParagraph"/>
              <w:spacing w:before="11"/>
              <w:ind w:right="-15"/>
              <w:rPr>
                <w:sz w:val="20"/>
              </w:rPr>
            </w:pPr>
            <w:r>
              <w:rPr>
                <w:w w:val="99"/>
                <w:sz w:val="20"/>
              </w:rPr>
              <w:t xml:space="preserve"> </w:t>
            </w:r>
          </w:p>
        </w:tc>
        <w:tc>
          <w:tcPr>
            <w:tcW w:w="1552" w:type="dxa"/>
            <w:tcBorders>
              <w:top w:val="single" w:sz="4" w:space="0" w:color="000000"/>
              <w:left w:val="single" w:sz="4" w:space="0" w:color="000000"/>
              <w:bottom w:val="single" w:sz="4" w:space="0" w:color="000000"/>
              <w:right w:val="single" w:sz="4" w:space="0" w:color="000000"/>
            </w:tcBorders>
          </w:tcPr>
          <w:p w14:paraId="3FA65223" w14:textId="77777777" w:rsidR="00213317" w:rsidRDefault="0082023F">
            <w:pPr>
              <w:pStyle w:val="TableParagraph"/>
              <w:spacing w:before="11"/>
              <w:ind w:right="-15"/>
              <w:rPr>
                <w:sz w:val="20"/>
              </w:rPr>
            </w:pPr>
            <w:r>
              <w:rPr>
                <w:sz w:val="20"/>
              </w:rPr>
              <w:t xml:space="preserve">0.00 </w:t>
            </w:r>
          </w:p>
        </w:tc>
      </w:tr>
      <w:tr w:rsidR="00213317" w14:paraId="5611A961" w14:textId="77777777">
        <w:trPr>
          <w:trHeight w:val="311"/>
        </w:trPr>
        <w:tc>
          <w:tcPr>
            <w:tcW w:w="1251" w:type="dxa"/>
            <w:tcBorders>
              <w:top w:val="single" w:sz="4" w:space="0" w:color="000000"/>
              <w:left w:val="single" w:sz="4" w:space="0" w:color="000000"/>
              <w:bottom w:val="single" w:sz="4" w:space="0" w:color="000000"/>
              <w:right w:val="single" w:sz="4" w:space="0" w:color="000000"/>
            </w:tcBorders>
          </w:tcPr>
          <w:p w14:paraId="1106830A" w14:textId="77777777" w:rsidR="00213317" w:rsidRDefault="0082023F">
            <w:pPr>
              <w:pStyle w:val="TableParagraph"/>
              <w:spacing w:before="11"/>
              <w:ind w:left="107"/>
              <w:jc w:val="left"/>
              <w:rPr>
                <w:sz w:val="20"/>
              </w:rPr>
            </w:pPr>
            <w:r>
              <w:rPr>
                <w:sz w:val="20"/>
              </w:rPr>
              <w:t xml:space="preserve">2120199 </w:t>
            </w:r>
          </w:p>
        </w:tc>
        <w:tc>
          <w:tcPr>
            <w:tcW w:w="3207" w:type="dxa"/>
            <w:tcBorders>
              <w:top w:val="single" w:sz="4" w:space="0" w:color="000000"/>
              <w:left w:val="single" w:sz="4" w:space="0" w:color="000000"/>
              <w:bottom w:val="single" w:sz="4" w:space="0" w:color="000000"/>
              <w:right w:val="single" w:sz="4" w:space="0" w:color="000000"/>
            </w:tcBorders>
            <w:shd w:val="clear" w:color="auto" w:fill="CCFFFF"/>
          </w:tcPr>
          <w:p w14:paraId="41DDCDB5" w14:textId="77777777" w:rsidR="00213317" w:rsidRDefault="0082023F">
            <w:pPr>
              <w:pStyle w:val="TableParagraph"/>
              <w:spacing w:before="11"/>
              <w:ind w:left="110"/>
              <w:jc w:val="left"/>
              <w:rPr>
                <w:sz w:val="20"/>
              </w:rPr>
            </w:pPr>
            <w:r>
              <w:rPr>
                <w:w w:val="99"/>
                <w:sz w:val="20"/>
              </w:rPr>
              <w:t xml:space="preserve">  </w:t>
            </w:r>
            <w:r>
              <w:rPr>
                <w:sz w:val="20"/>
              </w:rPr>
              <w:t>其他城乡社区管理事务支出</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75295FA2" w14:textId="77777777" w:rsidR="00213317" w:rsidRDefault="0082023F">
            <w:pPr>
              <w:pStyle w:val="TableParagraph"/>
              <w:spacing w:before="11"/>
              <w:ind w:right="-15"/>
              <w:rPr>
                <w:sz w:val="20"/>
              </w:rPr>
            </w:pPr>
            <w:r>
              <w:rPr>
                <w:sz w:val="20"/>
              </w:rPr>
              <w:t xml:space="preserve">1,797.88 </w:t>
            </w:r>
          </w:p>
        </w:tc>
        <w:tc>
          <w:tcPr>
            <w:tcW w:w="1831" w:type="dxa"/>
            <w:tcBorders>
              <w:top w:val="single" w:sz="4" w:space="0" w:color="000000"/>
              <w:left w:val="single" w:sz="4" w:space="0" w:color="000000"/>
              <w:bottom w:val="single" w:sz="4" w:space="0" w:color="000000"/>
              <w:right w:val="single" w:sz="4" w:space="0" w:color="000000"/>
            </w:tcBorders>
          </w:tcPr>
          <w:p w14:paraId="4F46C39C" w14:textId="77777777" w:rsidR="00213317" w:rsidRDefault="0082023F">
            <w:pPr>
              <w:pStyle w:val="TableParagraph"/>
              <w:spacing w:before="11"/>
              <w:ind w:right="-15"/>
              <w:rPr>
                <w:sz w:val="20"/>
              </w:rPr>
            </w:pPr>
            <w:r>
              <w:rPr>
                <w:sz w:val="20"/>
              </w:rPr>
              <w:t xml:space="preserve">1,797.88 </w:t>
            </w:r>
          </w:p>
        </w:tc>
        <w:tc>
          <w:tcPr>
            <w:tcW w:w="1829" w:type="dxa"/>
            <w:tcBorders>
              <w:top w:val="single" w:sz="4" w:space="0" w:color="000000"/>
              <w:left w:val="single" w:sz="4" w:space="0" w:color="000000"/>
              <w:bottom w:val="single" w:sz="4" w:space="0" w:color="000000"/>
              <w:right w:val="single" w:sz="4" w:space="0" w:color="000000"/>
            </w:tcBorders>
          </w:tcPr>
          <w:p w14:paraId="68CB17F4" w14:textId="77777777" w:rsidR="00213317" w:rsidRDefault="0082023F">
            <w:pPr>
              <w:pStyle w:val="TableParagraph"/>
              <w:spacing w:before="11"/>
              <w:ind w:right="-15"/>
              <w:rPr>
                <w:sz w:val="20"/>
              </w:rPr>
            </w:pPr>
            <w:r>
              <w:rPr>
                <w:w w:val="99"/>
                <w:sz w:val="20"/>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5262D524" w14:textId="77777777" w:rsidR="00213317" w:rsidRDefault="0082023F">
            <w:pPr>
              <w:pStyle w:val="TableParagraph"/>
              <w:spacing w:before="11"/>
              <w:ind w:right="-15"/>
              <w:rPr>
                <w:sz w:val="20"/>
              </w:rPr>
            </w:pPr>
            <w:r>
              <w:rPr>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tcPr>
          <w:p w14:paraId="34979654" w14:textId="77777777" w:rsidR="00213317" w:rsidRDefault="0082023F">
            <w:pPr>
              <w:pStyle w:val="TableParagraph"/>
              <w:spacing w:before="11"/>
              <w:ind w:right="-15"/>
              <w:rPr>
                <w:sz w:val="20"/>
              </w:rPr>
            </w:pPr>
            <w:r>
              <w:rPr>
                <w:w w:val="99"/>
                <w:sz w:val="20"/>
              </w:rPr>
              <w:t xml:space="preserve"> </w:t>
            </w:r>
          </w:p>
        </w:tc>
        <w:tc>
          <w:tcPr>
            <w:tcW w:w="1552" w:type="dxa"/>
            <w:tcBorders>
              <w:top w:val="single" w:sz="4" w:space="0" w:color="000000"/>
              <w:left w:val="single" w:sz="4" w:space="0" w:color="000000"/>
              <w:bottom w:val="single" w:sz="4" w:space="0" w:color="000000"/>
              <w:right w:val="single" w:sz="4" w:space="0" w:color="000000"/>
            </w:tcBorders>
          </w:tcPr>
          <w:p w14:paraId="366EDC99" w14:textId="77777777" w:rsidR="00213317" w:rsidRDefault="0082023F">
            <w:pPr>
              <w:pStyle w:val="TableParagraph"/>
              <w:spacing w:before="11"/>
              <w:ind w:right="-15"/>
              <w:rPr>
                <w:sz w:val="20"/>
              </w:rPr>
            </w:pPr>
            <w:r>
              <w:rPr>
                <w:sz w:val="20"/>
              </w:rPr>
              <w:t xml:space="preserve">0.00 </w:t>
            </w:r>
          </w:p>
        </w:tc>
      </w:tr>
      <w:tr w:rsidR="00213317" w14:paraId="3FF6C8DC" w14:textId="77777777">
        <w:trPr>
          <w:trHeight w:val="311"/>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7E9BD93B" w14:textId="77777777" w:rsidR="00213317" w:rsidRDefault="0082023F">
            <w:pPr>
              <w:pStyle w:val="TableParagraph"/>
              <w:spacing w:before="11"/>
              <w:ind w:left="107"/>
              <w:jc w:val="left"/>
              <w:rPr>
                <w:b/>
                <w:sz w:val="20"/>
              </w:rPr>
            </w:pPr>
            <w:r>
              <w:rPr>
                <w:b/>
                <w:sz w:val="20"/>
              </w:rPr>
              <w:t xml:space="preserve">21203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3BE9BB53" w14:textId="77777777" w:rsidR="00213317" w:rsidRDefault="0082023F">
            <w:pPr>
              <w:pStyle w:val="TableParagraph"/>
              <w:spacing w:before="11"/>
              <w:ind w:left="110"/>
              <w:jc w:val="left"/>
              <w:rPr>
                <w:b/>
                <w:sz w:val="20"/>
              </w:rPr>
            </w:pPr>
            <w:r>
              <w:rPr>
                <w:b/>
                <w:sz w:val="20"/>
              </w:rPr>
              <w:t>城乡社区公共设施</w:t>
            </w:r>
            <w:r>
              <w:rPr>
                <w:b/>
                <w:w w:val="98"/>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10C4219E" w14:textId="77777777" w:rsidR="00213317" w:rsidRDefault="0082023F">
            <w:pPr>
              <w:pStyle w:val="TableParagraph"/>
              <w:spacing w:before="11"/>
              <w:ind w:right="-15"/>
              <w:rPr>
                <w:b/>
                <w:sz w:val="20"/>
              </w:rPr>
            </w:pPr>
            <w:r>
              <w:rPr>
                <w:b/>
                <w:sz w:val="20"/>
              </w:rPr>
              <w:t xml:space="preserve">30.00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4F4A624B" w14:textId="77777777" w:rsidR="00213317" w:rsidRDefault="0082023F">
            <w:pPr>
              <w:pStyle w:val="TableParagraph"/>
              <w:spacing w:before="11"/>
              <w:ind w:right="-15"/>
              <w:rPr>
                <w:b/>
                <w:sz w:val="20"/>
              </w:rPr>
            </w:pPr>
            <w:r>
              <w:rPr>
                <w:b/>
                <w:sz w:val="20"/>
              </w:rPr>
              <w:t xml:space="preserve">30.00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73A9C46A" w14:textId="77777777" w:rsidR="00213317" w:rsidRDefault="0082023F">
            <w:pPr>
              <w:pStyle w:val="TableParagraph"/>
              <w:spacing w:before="11"/>
              <w:ind w:right="-15"/>
              <w:rPr>
                <w:b/>
                <w:sz w:val="20"/>
              </w:rPr>
            </w:pPr>
            <w:r>
              <w:rPr>
                <w:b/>
                <w:w w:val="98"/>
                <w:sz w:val="20"/>
              </w:rPr>
              <w:t xml:space="preserve">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52E1094C" w14:textId="77777777" w:rsidR="00213317" w:rsidRDefault="0082023F">
            <w:pPr>
              <w:pStyle w:val="TableParagraph"/>
              <w:spacing w:before="11"/>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1E2E8CF1" w14:textId="77777777" w:rsidR="00213317" w:rsidRDefault="0082023F">
            <w:pPr>
              <w:pStyle w:val="TableParagraph"/>
              <w:spacing w:before="11"/>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7AE1B557" w14:textId="77777777" w:rsidR="00213317" w:rsidRDefault="0082023F">
            <w:pPr>
              <w:pStyle w:val="TableParagraph"/>
              <w:spacing w:before="11"/>
              <w:ind w:right="-15"/>
              <w:rPr>
                <w:b/>
                <w:sz w:val="20"/>
              </w:rPr>
            </w:pPr>
            <w:r>
              <w:rPr>
                <w:b/>
                <w:sz w:val="20"/>
              </w:rPr>
              <w:t xml:space="preserve">0.00 </w:t>
            </w:r>
          </w:p>
        </w:tc>
      </w:tr>
      <w:tr w:rsidR="00213317" w14:paraId="4F396530" w14:textId="77777777">
        <w:trPr>
          <w:trHeight w:val="313"/>
        </w:trPr>
        <w:tc>
          <w:tcPr>
            <w:tcW w:w="1251" w:type="dxa"/>
            <w:tcBorders>
              <w:top w:val="single" w:sz="4" w:space="0" w:color="000000"/>
              <w:left w:val="single" w:sz="4" w:space="0" w:color="000000"/>
              <w:bottom w:val="single" w:sz="4" w:space="0" w:color="000000"/>
              <w:right w:val="single" w:sz="4" w:space="0" w:color="000000"/>
            </w:tcBorders>
          </w:tcPr>
          <w:p w14:paraId="79847C4E" w14:textId="77777777" w:rsidR="00213317" w:rsidRDefault="0082023F">
            <w:pPr>
              <w:pStyle w:val="TableParagraph"/>
              <w:spacing w:before="14"/>
              <w:ind w:left="107"/>
              <w:jc w:val="left"/>
              <w:rPr>
                <w:sz w:val="20"/>
              </w:rPr>
            </w:pPr>
            <w:r>
              <w:rPr>
                <w:sz w:val="20"/>
              </w:rPr>
              <w:t xml:space="preserve">2120399 </w:t>
            </w:r>
          </w:p>
        </w:tc>
        <w:tc>
          <w:tcPr>
            <w:tcW w:w="3207" w:type="dxa"/>
            <w:tcBorders>
              <w:top w:val="single" w:sz="4" w:space="0" w:color="000000"/>
              <w:left w:val="single" w:sz="4" w:space="0" w:color="000000"/>
              <w:bottom w:val="single" w:sz="4" w:space="0" w:color="000000"/>
              <w:right w:val="single" w:sz="4" w:space="0" w:color="000000"/>
            </w:tcBorders>
            <w:shd w:val="clear" w:color="auto" w:fill="CCFFFF"/>
          </w:tcPr>
          <w:p w14:paraId="6AA1BB1D" w14:textId="77777777" w:rsidR="00213317" w:rsidRDefault="0082023F">
            <w:pPr>
              <w:pStyle w:val="TableParagraph"/>
              <w:spacing w:before="14"/>
              <w:ind w:left="110"/>
              <w:jc w:val="left"/>
              <w:rPr>
                <w:sz w:val="20"/>
              </w:rPr>
            </w:pPr>
            <w:r>
              <w:rPr>
                <w:w w:val="99"/>
                <w:sz w:val="20"/>
              </w:rPr>
              <w:t xml:space="preserve">  </w:t>
            </w:r>
            <w:r>
              <w:rPr>
                <w:sz w:val="20"/>
              </w:rPr>
              <w:t>其他城乡社区公共设施支出</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59942E43" w14:textId="77777777" w:rsidR="00213317" w:rsidRDefault="0082023F">
            <w:pPr>
              <w:pStyle w:val="TableParagraph"/>
              <w:spacing w:before="14"/>
              <w:ind w:right="-15"/>
              <w:rPr>
                <w:sz w:val="20"/>
              </w:rPr>
            </w:pPr>
            <w:r>
              <w:rPr>
                <w:sz w:val="20"/>
              </w:rPr>
              <w:t xml:space="preserve">30.00 </w:t>
            </w:r>
          </w:p>
        </w:tc>
        <w:tc>
          <w:tcPr>
            <w:tcW w:w="1831" w:type="dxa"/>
            <w:tcBorders>
              <w:top w:val="single" w:sz="4" w:space="0" w:color="000000"/>
              <w:left w:val="single" w:sz="4" w:space="0" w:color="000000"/>
              <w:bottom w:val="single" w:sz="4" w:space="0" w:color="000000"/>
              <w:right w:val="single" w:sz="4" w:space="0" w:color="000000"/>
            </w:tcBorders>
          </w:tcPr>
          <w:p w14:paraId="24BF9B4E" w14:textId="77777777" w:rsidR="00213317" w:rsidRDefault="0082023F">
            <w:pPr>
              <w:pStyle w:val="TableParagraph"/>
              <w:spacing w:before="14"/>
              <w:ind w:right="-15"/>
              <w:rPr>
                <w:sz w:val="20"/>
              </w:rPr>
            </w:pPr>
            <w:r>
              <w:rPr>
                <w:sz w:val="20"/>
              </w:rPr>
              <w:t xml:space="preserve">30.00 </w:t>
            </w:r>
          </w:p>
        </w:tc>
        <w:tc>
          <w:tcPr>
            <w:tcW w:w="1829" w:type="dxa"/>
            <w:tcBorders>
              <w:top w:val="single" w:sz="4" w:space="0" w:color="000000"/>
              <w:left w:val="single" w:sz="4" w:space="0" w:color="000000"/>
              <w:bottom w:val="single" w:sz="4" w:space="0" w:color="000000"/>
              <w:right w:val="single" w:sz="4" w:space="0" w:color="000000"/>
            </w:tcBorders>
          </w:tcPr>
          <w:p w14:paraId="65B5C671" w14:textId="77777777" w:rsidR="00213317" w:rsidRDefault="0082023F">
            <w:pPr>
              <w:pStyle w:val="TableParagraph"/>
              <w:spacing w:before="14"/>
              <w:ind w:right="-15"/>
              <w:rPr>
                <w:sz w:val="20"/>
              </w:rPr>
            </w:pPr>
            <w:r>
              <w:rPr>
                <w:w w:val="99"/>
                <w:sz w:val="20"/>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098AC55B" w14:textId="77777777" w:rsidR="00213317" w:rsidRDefault="0082023F">
            <w:pPr>
              <w:pStyle w:val="TableParagraph"/>
              <w:spacing w:before="14"/>
              <w:ind w:right="-15"/>
              <w:rPr>
                <w:sz w:val="20"/>
              </w:rPr>
            </w:pPr>
            <w:r>
              <w:rPr>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tcPr>
          <w:p w14:paraId="2BC1E18B" w14:textId="77777777" w:rsidR="00213317" w:rsidRDefault="0082023F">
            <w:pPr>
              <w:pStyle w:val="TableParagraph"/>
              <w:spacing w:before="14"/>
              <w:ind w:right="-15"/>
              <w:rPr>
                <w:sz w:val="20"/>
              </w:rPr>
            </w:pPr>
            <w:r>
              <w:rPr>
                <w:w w:val="99"/>
                <w:sz w:val="20"/>
              </w:rPr>
              <w:t xml:space="preserve"> </w:t>
            </w:r>
          </w:p>
        </w:tc>
        <w:tc>
          <w:tcPr>
            <w:tcW w:w="1552" w:type="dxa"/>
            <w:tcBorders>
              <w:top w:val="single" w:sz="4" w:space="0" w:color="000000"/>
              <w:left w:val="single" w:sz="4" w:space="0" w:color="000000"/>
              <w:bottom w:val="single" w:sz="4" w:space="0" w:color="000000"/>
              <w:right w:val="single" w:sz="4" w:space="0" w:color="000000"/>
            </w:tcBorders>
          </w:tcPr>
          <w:p w14:paraId="47F64ECA" w14:textId="77777777" w:rsidR="00213317" w:rsidRDefault="0082023F">
            <w:pPr>
              <w:pStyle w:val="TableParagraph"/>
              <w:spacing w:before="14"/>
              <w:ind w:right="-15"/>
              <w:rPr>
                <w:sz w:val="20"/>
              </w:rPr>
            </w:pPr>
            <w:r>
              <w:rPr>
                <w:sz w:val="20"/>
              </w:rPr>
              <w:t xml:space="preserve">0.00 </w:t>
            </w:r>
          </w:p>
        </w:tc>
      </w:tr>
      <w:tr w:rsidR="00213317" w14:paraId="263C7BC6" w14:textId="77777777">
        <w:trPr>
          <w:trHeight w:val="311"/>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67EBB90D" w14:textId="77777777" w:rsidR="00213317" w:rsidRDefault="0082023F">
            <w:pPr>
              <w:pStyle w:val="TableParagraph"/>
              <w:spacing w:before="11"/>
              <w:ind w:left="107"/>
              <w:jc w:val="left"/>
              <w:rPr>
                <w:b/>
                <w:sz w:val="20"/>
              </w:rPr>
            </w:pPr>
            <w:r>
              <w:rPr>
                <w:b/>
                <w:sz w:val="20"/>
              </w:rPr>
              <w:t xml:space="preserve">21205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59272706" w14:textId="77777777" w:rsidR="00213317" w:rsidRDefault="0082023F">
            <w:pPr>
              <w:pStyle w:val="TableParagraph"/>
              <w:spacing w:before="11"/>
              <w:ind w:left="110"/>
              <w:jc w:val="left"/>
              <w:rPr>
                <w:b/>
                <w:sz w:val="20"/>
              </w:rPr>
            </w:pPr>
            <w:r>
              <w:rPr>
                <w:b/>
                <w:sz w:val="20"/>
              </w:rPr>
              <w:t>城乡社区环境卫生</w:t>
            </w:r>
            <w:r>
              <w:rPr>
                <w:b/>
                <w:w w:val="98"/>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4E110252" w14:textId="77777777" w:rsidR="00213317" w:rsidRDefault="0082023F">
            <w:pPr>
              <w:pStyle w:val="TableParagraph"/>
              <w:spacing w:before="11"/>
              <w:ind w:right="-15"/>
              <w:rPr>
                <w:b/>
                <w:sz w:val="20"/>
              </w:rPr>
            </w:pPr>
            <w:r>
              <w:rPr>
                <w:b/>
                <w:sz w:val="20"/>
              </w:rPr>
              <w:t xml:space="preserve">5,586.36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7D92E844" w14:textId="77777777" w:rsidR="00213317" w:rsidRDefault="0082023F">
            <w:pPr>
              <w:pStyle w:val="TableParagraph"/>
              <w:spacing w:before="11"/>
              <w:ind w:right="-15"/>
              <w:rPr>
                <w:b/>
                <w:sz w:val="20"/>
              </w:rPr>
            </w:pPr>
            <w:r>
              <w:rPr>
                <w:b/>
                <w:sz w:val="20"/>
              </w:rPr>
              <w:t xml:space="preserve">2,794.05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07E568CD" w14:textId="77777777" w:rsidR="00213317" w:rsidRDefault="0082023F">
            <w:pPr>
              <w:pStyle w:val="TableParagraph"/>
              <w:spacing w:before="11"/>
              <w:ind w:right="-15"/>
              <w:rPr>
                <w:b/>
                <w:sz w:val="20"/>
              </w:rPr>
            </w:pPr>
            <w:r>
              <w:rPr>
                <w:b/>
                <w:sz w:val="20"/>
              </w:rPr>
              <w:t xml:space="preserve">2,792.31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06F229C3" w14:textId="77777777" w:rsidR="00213317" w:rsidRDefault="0082023F">
            <w:pPr>
              <w:pStyle w:val="TableParagraph"/>
              <w:spacing w:before="11"/>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1338D48A" w14:textId="77777777" w:rsidR="00213317" w:rsidRDefault="0082023F">
            <w:pPr>
              <w:pStyle w:val="TableParagraph"/>
              <w:spacing w:before="11"/>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063E7C8A" w14:textId="77777777" w:rsidR="00213317" w:rsidRDefault="0082023F">
            <w:pPr>
              <w:pStyle w:val="TableParagraph"/>
              <w:spacing w:before="11"/>
              <w:ind w:right="-15"/>
              <w:rPr>
                <w:b/>
                <w:sz w:val="20"/>
              </w:rPr>
            </w:pPr>
            <w:r>
              <w:rPr>
                <w:b/>
                <w:sz w:val="20"/>
              </w:rPr>
              <w:t xml:space="preserve">0.00 </w:t>
            </w:r>
          </w:p>
        </w:tc>
      </w:tr>
      <w:tr w:rsidR="00213317" w14:paraId="50D7F002" w14:textId="77777777">
        <w:trPr>
          <w:trHeight w:val="312"/>
        </w:trPr>
        <w:tc>
          <w:tcPr>
            <w:tcW w:w="1251" w:type="dxa"/>
            <w:tcBorders>
              <w:top w:val="single" w:sz="4" w:space="0" w:color="000000"/>
              <w:left w:val="single" w:sz="4" w:space="0" w:color="000000"/>
              <w:bottom w:val="single" w:sz="4" w:space="0" w:color="000000"/>
              <w:right w:val="single" w:sz="4" w:space="0" w:color="000000"/>
            </w:tcBorders>
          </w:tcPr>
          <w:p w14:paraId="796512E6" w14:textId="77777777" w:rsidR="00213317" w:rsidRDefault="0082023F">
            <w:pPr>
              <w:pStyle w:val="TableParagraph"/>
              <w:spacing w:before="11"/>
              <w:ind w:left="107"/>
              <w:jc w:val="left"/>
              <w:rPr>
                <w:sz w:val="20"/>
              </w:rPr>
            </w:pPr>
            <w:r>
              <w:rPr>
                <w:sz w:val="20"/>
              </w:rPr>
              <w:t xml:space="preserve">2120501 </w:t>
            </w:r>
          </w:p>
        </w:tc>
        <w:tc>
          <w:tcPr>
            <w:tcW w:w="3207" w:type="dxa"/>
            <w:tcBorders>
              <w:top w:val="single" w:sz="4" w:space="0" w:color="000000"/>
              <w:left w:val="single" w:sz="4" w:space="0" w:color="000000"/>
              <w:bottom w:val="single" w:sz="4" w:space="0" w:color="000000"/>
              <w:right w:val="single" w:sz="4" w:space="0" w:color="000000"/>
            </w:tcBorders>
            <w:shd w:val="clear" w:color="auto" w:fill="CCFFFF"/>
          </w:tcPr>
          <w:p w14:paraId="3592F5B2" w14:textId="77777777" w:rsidR="00213317" w:rsidRDefault="0082023F">
            <w:pPr>
              <w:pStyle w:val="TableParagraph"/>
              <w:spacing w:before="11"/>
              <w:ind w:left="110"/>
              <w:jc w:val="left"/>
              <w:rPr>
                <w:sz w:val="20"/>
              </w:rPr>
            </w:pPr>
            <w:r>
              <w:rPr>
                <w:w w:val="99"/>
                <w:sz w:val="20"/>
              </w:rPr>
              <w:t xml:space="preserve">  </w:t>
            </w:r>
            <w:r>
              <w:rPr>
                <w:sz w:val="20"/>
              </w:rPr>
              <w:t>城乡社区环境卫生</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61E8761E" w14:textId="77777777" w:rsidR="00213317" w:rsidRDefault="0082023F">
            <w:pPr>
              <w:pStyle w:val="TableParagraph"/>
              <w:spacing w:before="11"/>
              <w:ind w:right="-15"/>
              <w:rPr>
                <w:sz w:val="20"/>
              </w:rPr>
            </w:pPr>
            <w:r>
              <w:rPr>
                <w:sz w:val="20"/>
              </w:rPr>
              <w:t xml:space="preserve">5,586.36 </w:t>
            </w:r>
          </w:p>
        </w:tc>
        <w:tc>
          <w:tcPr>
            <w:tcW w:w="1831" w:type="dxa"/>
            <w:tcBorders>
              <w:top w:val="single" w:sz="4" w:space="0" w:color="000000"/>
              <w:left w:val="single" w:sz="4" w:space="0" w:color="000000"/>
              <w:bottom w:val="single" w:sz="4" w:space="0" w:color="000000"/>
              <w:right w:val="single" w:sz="4" w:space="0" w:color="000000"/>
            </w:tcBorders>
          </w:tcPr>
          <w:p w14:paraId="2E084F8A" w14:textId="77777777" w:rsidR="00213317" w:rsidRDefault="0082023F">
            <w:pPr>
              <w:pStyle w:val="TableParagraph"/>
              <w:spacing w:before="11"/>
              <w:ind w:right="-15"/>
              <w:rPr>
                <w:sz w:val="20"/>
              </w:rPr>
            </w:pPr>
            <w:r>
              <w:rPr>
                <w:sz w:val="20"/>
              </w:rPr>
              <w:t xml:space="preserve">2,794.05 </w:t>
            </w:r>
          </w:p>
        </w:tc>
        <w:tc>
          <w:tcPr>
            <w:tcW w:w="1829" w:type="dxa"/>
            <w:tcBorders>
              <w:top w:val="single" w:sz="4" w:space="0" w:color="000000"/>
              <w:left w:val="single" w:sz="4" w:space="0" w:color="000000"/>
              <w:bottom w:val="single" w:sz="4" w:space="0" w:color="000000"/>
              <w:right w:val="single" w:sz="4" w:space="0" w:color="000000"/>
            </w:tcBorders>
          </w:tcPr>
          <w:p w14:paraId="0FE03787" w14:textId="77777777" w:rsidR="00213317" w:rsidRDefault="0082023F">
            <w:pPr>
              <w:pStyle w:val="TableParagraph"/>
              <w:spacing w:before="11"/>
              <w:ind w:right="-15"/>
              <w:rPr>
                <w:sz w:val="20"/>
              </w:rPr>
            </w:pPr>
            <w:r>
              <w:rPr>
                <w:sz w:val="20"/>
              </w:rPr>
              <w:t xml:space="preserve">2,792.31 </w:t>
            </w:r>
          </w:p>
        </w:tc>
        <w:tc>
          <w:tcPr>
            <w:tcW w:w="1550" w:type="dxa"/>
            <w:tcBorders>
              <w:top w:val="single" w:sz="4" w:space="0" w:color="000000"/>
              <w:left w:val="single" w:sz="4" w:space="0" w:color="000000"/>
              <w:bottom w:val="single" w:sz="4" w:space="0" w:color="000000"/>
              <w:right w:val="single" w:sz="4" w:space="0" w:color="000000"/>
            </w:tcBorders>
          </w:tcPr>
          <w:p w14:paraId="27BEFA14" w14:textId="77777777" w:rsidR="00213317" w:rsidRDefault="0082023F">
            <w:pPr>
              <w:pStyle w:val="TableParagraph"/>
              <w:spacing w:before="11"/>
              <w:ind w:right="-15"/>
              <w:rPr>
                <w:sz w:val="20"/>
              </w:rPr>
            </w:pPr>
            <w:r>
              <w:rPr>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tcPr>
          <w:p w14:paraId="648CA868" w14:textId="77777777" w:rsidR="00213317" w:rsidRDefault="0082023F">
            <w:pPr>
              <w:pStyle w:val="TableParagraph"/>
              <w:spacing w:before="11"/>
              <w:ind w:right="-15"/>
              <w:rPr>
                <w:sz w:val="20"/>
              </w:rPr>
            </w:pPr>
            <w:r>
              <w:rPr>
                <w:w w:val="99"/>
                <w:sz w:val="20"/>
              </w:rPr>
              <w:t xml:space="preserve"> </w:t>
            </w:r>
          </w:p>
        </w:tc>
        <w:tc>
          <w:tcPr>
            <w:tcW w:w="1552" w:type="dxa"/>
            <w:tcBorders>
              <w:top w:val="single" w:sz="4" w:space="0" w:color="000000"/>
              <w:left w:val="single" w:sz="4" w:space="0" w:color="000000"/>
              <w:bottom w:val="single" w:sz="4" w:space="0" w:color="000000"/>
              <w:right w:val="single" w:sz="4" w:space="0" w:color="000000"/>
            </w:tcBorders>
          </w:tcPr>
          <w:p w14:paraId="03258124" w14:textId="77777777" w:rsidR="00213317" w:rsidRDefault="0082023F">
            <w:pPr>
              <w:pStyle w:val="TableParagraph"/>
              <w:spacing w:before="11"/>
              <w:ind w:right="-15"/>
              <w:rPr>
                <w:sz w:val="20"/>
              </w:rPr>
            </w:pPr>
            <w:r>
              <w:rPr>
                <w:sz w:val="20"/>
              </w:rPr>
              <w:t xml:space="preserve">0.00 </w:t>
            </w:r>
          </w:p>
        </w:tc>
      </w:tr>
      <w:tr w:rsidR="00213317" w14:paraId="5D3ACF39" w14:textId="77777777">
        <w:trPr>
          <w:trHeight w:val="311"/>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071F63D6" w14:textId="77777777" w:rsidR="00213317" w:rsidRDefault="0082023F">
            <w:pPr>
              <w:pStyle w:val="TableParagraph"/>
              <w:spacing w:before="11"/>
              <w:ind w:left="107"/>
              <w:jc w:val="left"/>
              <w:rPr>
                <w:b/>
                <w:sz w:val="20"/>
              </w:rPr>
            </w:pPr>
            <w:r>
              <w:rPr>
                <w:b/>
                <w:sz w:val="20"/>
              </w:rPr>
              <w:t xml:space="preserve">21214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5A45AA75" w14:textId="77777777" w:rsidR="00213317" w:rsidRDefault="0082023F">
            <w:pPr>
              <w:pStyle w:val="TableParagraph"/>
              <w:spacing w:before="11"/>
              <w:ind w:left="110"/>
              <w:jc w:val="left"/>
              <w:rPr>
                <w:b/>
                <w:sz w:val="20"/>
              </w:rPr>
            </w:pPr>
            <w:r>
              <w:rPr>
                <w:b/>
                <w:sz w:val="20"/>
              </w:rPr>
              <w:t>污水处理</w:t>
            </w:r>
            <w:proofErr w:type="gramStart"/>
            <w:r>
              <w:rPr>
                <w:b/>
                <w:sz w:val="20"/>
              </w:rPr>
              <w:t>费安排</w:t>
            </w:r>
            <w:proofErr w:type="gramEnd"/>
            <w:r>
              <w:rPr>
                <w:b/>
                <w:sz w:val="20"/>
              </w:rPr>
              <w:t>的支出</w:t>
            </w:r>
            <w:r>
              <w:rPr>
                <w:b/>
                <w:w w:val="98"/>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3DA940AB" w14:textId="77777777" w:rsidR="00213317" w:rsidRDefault="0082023F">
            <w:pPr>
              <w:pStyle w:val="TableParagraph"/>
              <w:spacing w:before="11"/>
              <w:ind w:right="-15"/>
              <w:rPr>
                <w:b/>
                <w:sz w:val="20"/>
              </w:rPr>
            </w:pPr>
            <w:r>
              <w:rPr>
                <w:b/>
                <w:sz w:val="20"/>
              </w:rPr>
              <w:t xml:space="preserve">204.92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2122A4C2" w14:textId="77777777" w:rsidR="00213317" w:rsidRDefault="0082023F">
            <w:pPr>
              <w:pStyle w:val="TableParagraph"/>
              <w:spacing w:before="11"/>
              <w:ind w:right="-15"/>
              <w:rPr>
                <w:b/>
                <w:sz w:val="20"/>
              </w:rPr>
            </w:pPr>
            <w:r>
              <w:rPr>
                <w:b/>
                <w:sz w:val="20"/>
              </w:rPr>
              <w:t xml:space="preserve">204.92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491768A3" w14:textId="77777777" w:rsidR="00213317" w:rsidRDefault="0082023F">
            <w:pPr>
              <w:pStyle w:val="TableParagraph"/>
              <w:spacing w:before="11"/>
              <w:ind w:right="-15"/>
              <w:rPr>
                <w:b/>
                <w:sz w:val="20"/>
              </w:rPr>
            </w:pPr>
            <w:r>
              <w:rPr>
                <w:b/>
                <w:w w:val="98"/>
                <w:sz w:val="20"/>
              </w:rPr>
              <w:t xml:space="preserve">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22161DF7" w14:textId="77777777" w:rsidR="00213317" w:rsidRDefault="0082023F">
            <w:pPr>
              <w:pStyle w:val="TableParagraph"/>
              <w:spacing w:before="11"/>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45886406" w14:textId="77777777" w:rsidR="00213317" w:rsidRDefault="0082023F">
            <w:pPr>
              <w:pStyle w:val="TableParagraph"/>
              <w:spacing w:before="11"/>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1C72051C" w14:textId="77777777" w:rsidR="00213317" w:rsidRDefault="0082023F">
            <w:pPr>
              <w:pStyle w:val="TableParagraph"/>
              <w:spacing w:before="11"/>
              <w:ind w:right="-15"/>
              <w:rPr>
                <w:b/>
                <w:sz w:val="20"/>
              </w:rPr>
            </w:pPr>
            <w:r>
              <w:rPr>
                <w:b/>
                <w:sz w:val="20"/>
              </w:rPr>
              <w:t xml:space="preserve">0.00 </w:t>
            </w:r>
          </w:p>
        </w:tc>
      </w:tr>
      <w:tr w:rsidR="00213317" w14:paraId="4D7C0FAA" w14:textId="77777777">
        <w:trPr>
          <w:trHeight w:val="311"/>
        </w:trPr>
        <w:tc>
          <w:tcPr>
            <w:tcW w:w="1251" w:type="dxa"/>
            <w:tcBorders>
              <w:top w:val="single" w:sz="4" w:space="0" w:color="000000"/>
              <w:left w:val="single" w:sz="4" w:space="0" w:color="000000"/>
              <w:bottom w:val="single" w:sz="4" w:space="0" w:color="000000"/>
              <w:right w:val="single" w:sz="4" w:space="0" w:color="000000"/>
            </w:tcBorders>
          </w:tcPr>
          <w:p w14:paraId="342CA58F" w14:textId="77777777" w:rsidR="00213317" w:rsidRDefault="0082023F">
            <w:pPr>
              <w:pStyle w:val="TableParagraph"/>
              <w:spacing w:before="11"/>
              <w:ind w:left="107"/>
              <w:jc w:val="left"/>
              <w:rPr>
                <w:sz w:val="20"/>
              </w:rPr>
            </w:pPr>
            <w:r>
              <w:rPr>
                <w:sz w:val="20"/>
              </w:rPr>
              <w:t xml:space="preserve">2121499 </w:t>
            </w:r>
          </w:p>
        </w:tc>
        <w:tc>
          <w:tcPr>
            <w:tcW w:w="3207" w:type="dxa"/>
            <w:tcBorders>
              <w:top w:val="single" w:sz="4" w:space="0" w:color="000000"/>
              <w:left w:val="single" w:sz="4" w:space="0" w:color="000000"/>
              <w:bottom w:val="single" w:sz="4" w:space="0" w:color="000000"/>
              <w:right w:val="single" w:sz="4" w:space="0" w:color="000000"/>
            </w:tcBorders>
            <w:shd w:val="clear" w:color="auto" w:fill="CCFFFF"/>
          </w:tcPr>
          <w:p w14:paraId="2FD82F59" w14:textId="77777777" w:rsidR="00213317" w:rsidRDefault="0082023F">
            <w:pPr>
              <w:pStyle w:val="TableParagraph"/>
              <w:spacing w:before="11"/>
              <w:ind w:left="110"/>
              <w:jc w:val="left"/>
              <w:rPr>
                <w:sz w:val="20"/>
              </w:rPr>
            </w:pPr>
            <w:r>
              <w:rPr>
                <w:w w:val="99"/>
                <w:sz w:val="20"/>
              </w:rPr>
              <w:t xml:space="preserve">  </w:t>
            </w:r>
            <w:r>
              <w:rPr>
                <w:sz w:val="20"/>
              </w:rPr>
              <w:t>其他污水处理</w:t>
            </w:r>
            <w:proofErr w:type="gramStart"/>
            <w:r>
              <w:rPr>
                <w:sz w:val="20"/>
              </w:rPr>
              <w:t>费安排</w:t>
            </w:r>
            <w:proofErr w:type="gramEnd"/>
            <w:r>
              <w:rPr>
                <w:sz w:val="20"/>
              </w:rPr>
              <w:t>的支出</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139D3F5A" w14:textId="77777777" w:rsidR="00213317" w:rsidRDefault="0082023F">
            <w:pPr>
              <w:pStyle w:val="TableParagraph"/>
              <w:spacing w:before="11"/>
              <w:ind w:right="-15"/>
              <w:rPr>
                <w:sz w:val="20"/>
              </w:rPr>
            </w:pPr>
            <w:r>
              <w:rPr>
                <w:sz w:val="20"/>
              </w:rPr>
              <w:t xml:space="preserve">204.92 </w:t>
            </w:r>
          </w:p>
        </w:tc>
        <w:tc>
          <w:tcPr>
            <w:tcW w:w="1831" w:type="dxa"/>
            <w:tcBorders>
              <w:top w:val="single" w:sz="4" w:space="0" w:color="000000"/>
              <w:left w:val="single" w:sz="4" w:space="0" w:color="000000"/>
              <w:bottom w:val="single" w:sz="4" w:space="0" w:color="000000"/>
              <w:right w:val="single" w:sz="4" w:space="0" w:color="000000"/>
            </w:tcBorders>
          </w:tcPr>
          <w:p w14:paraId="12942741" w14:textId="77777777" w:rsidR="00213317" w:rsidRDefault="0082023F">
            <w:pPr>
              <w:pStyle w:val="TableParagraph"/>
              <w:spacing w:before="11"/>
              <w:ind w:right="-15"/>
              <w:rPr>
                <w:sz w:val="20"/>
              </w:rPr>
            </w:pPr>
            <w:r>
              <w:rPr>
                <w:sz w:val="20"/>
              </w:rPr>
              <w:t xml:space="preserve">204.92 </w:t>
            </w:r>
          </w:p>
        </w:tc>
        <w:tc>
          <w:tcPr>
            <w:tcW w:w="1829" w:type="dxa"/>
            <w:tcBorders>
              <w:top w:val="single" w:sz="4" w:space="0" w:color="000000"/>
              <w:left w:val="single" w:sz="4" w:space="0" w:color="000000"/>
              <w:bottom w:val="single" w:sz="4" w:space="0" w:color="000000"/>
              <w:right w:val="single" w:sz="4" w:space="0" w:color="000000"/>
            </w:tcBorders>
          </w:tcPr>
          <w:p w14:paraId="58B2ADFF" w14:textId="77777777" w:rsidR="00213317" w:rsidRDefault="0082023F">
            <w:pPr>
              <w:pStyle w:val="TableParagraph"/>
              <w:spacing w:before="11"/>
              <w:ind w:right="-15"/>
              <w:rPr>
                <w:sz w:val="20"/>
              </w:rPr>
            </w:pPr>
            <w:r>
              <w:rPr>
                <w:w w:val="99"/>
                <w:sz w:val="20"/>
              </w:rPr>
              <w:t xml:space="preserve"> </w:t>
            </w:r>
          </w:p>
        </w:tc>
        <w:tc>
          <w:tcPr>
            <w:tcW w:w="1550" w:type="dxa"/>
            <w:tcBorders>
              <w:top w:val="single" w:sz="4" w:space="0" w:color="000000"/>
              <w:left w:val="single" w:sz="4" w:space="0" w:color="000000"/>
              <w:bottom w:val="single" w:sz="4" w:space="0" w:color="000000"/>
              <w:right w:val="single" w:sz="4" w:space="0" w:color="000000"/>
            </w:tcBorders>
          </w:tcPr>
          <w:p w14:paraId="59C9F11E" w14:textId="77777777" w:rsidR="00213317" w:rsidRDefault="0082023F">
            <w:pPr>
              <w:pStyle w:val="TableParagraph"/>
              <w:spacing w:before="11"/>
              <w:ind w:right="-15"/>
              <w:rPr>
                <w:sz w:val="20"/>
              </w:rPr>
            </w:pPr>
            <w:r>
              <w:rPr>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tcPr>
          <w:p w14:paraId="3333F1CD" w14:textId="77777777" w:rsidR="00213317" w:rsidRDefault="0082023F">
            <w:pPr>
              <w:pStyle w:val="TableParagraph"/>
              <w:spacing w:before="11"/>
              <w:ind w:right="-15"/>
              <w:rPr>
                <w:sz w:val="20"/>
              </w:rPr>
            </w:pPr>
            <w:r>
              <w:rPr>
                <w:w w:val="99"/>
                <w:sz w:val="20"/>
              </w:rPr>
              <w:t xml:space="preserve"> </w:t>
            </w:r>
          </w:p>
        </w:tc>
        <w:tc>
          <w:tcPr>
            <w:tcW w:w="1552" w:type="dxa"/>
            <w:tcBorders>
              <w:top w:val="single" w:sz="4" w:space="0" w:color="000000"/>
              <w:left w:val="single" w:sz="4" w:space="0" w:color="000000"/>
              <w:bottom w:val="single" w:sz="4" w:space="0" w:color="000000"/>
              <w:right w:val="single" w:sz="4" w:space="0" w:color="000000"/>
            </w:tcBorders>
          </w:tcPr>
          <w:p w14:paraId="6AD02082" w14:textId="77777777" w:rsidR="00213317" w:rsidRDefault="0082023F">
            <w:pPr>
              <w:pStyle w:val="TableParagraph"/>
              <w:spacing w:before="11"/>
              <w:ind w:right="-15"/>
              <w:rPr>
                <w:sz w:val="20"/>
              </w:rPr>
            </w:pPr>
            <w:r>
              <w:rPr>
                <w:sz w:val="20"/>
              </w:rPr>
              <w:t xml:space="preserve">0.00 </w:t>
            </w:r>
          </w:p>
        </w:tc>
      </w:tr>
      <w:tr w:rsidR="00213317" w14:paraId="01B54221" w14:textId="77777777">
        <w:trPr>
          <w:trHeight w:val="311"/>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2B71D117" w14:textId="77777777" w:rsidR="00213317" w:rsidRDefault="0082023F">
            <w:pPr>
              <w:pStyle w:val="TableParagraph"/>
              <w:spacing w:before="11"/>
              <w:ind w:left="107"/>
              <w:jc w:val="left"/>
              <w:rPr>
                <w:b/>
                <w:sz w:val="20"/>
              </w:rPr>
            </w:pPr>
            <w:r>
              <w:rPr>
                <w:b/>
                <w:sz w:val="20"/>
              </w:rPr>
              <w:t xml:space="preserve">213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486F1B26" w14:textId="77777777" w:rsidR="00213317" w:rsidRDefault="0082023F">
            <w:pPr>
              <w:pStyle w:val="TableParagraph"/>
              <w:spacing w:before="11"/>
              <w:ind w:left="110"/>
              <w:jc w:val="left"/>
              <w:rPr>
                <w:b/>
                <w:sz w:val="20"/>
              </w:rPr>
            </w:pPr>
            <w:r>
              <w:rPr>
                <w:b/>
                <w:sz w:val="20"/>
              </w:rPr>
              <w:t>农林水支出</w:t>
            </w:r>
            <w:r>
              <w:rPr>
                <w:b/>
                <w:w w:val="98"/>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697158B2" w14:textId="77777777" w:rsidR="00213317" w:rsidRDefault="0082023F">
            <w:pPr>
              <w:pStyle w:val="TableParagraph"/>
              <w:spacing w:before="11"/>
              <w:ind w:right="-15"/>
              <w:rPr>
                <w:b/>
                <w:sz w:val="20"/>
              </w:rPr>
            </w:pPr>
            <w:r>
              <w:rPr>
                <w:b/>
                <w:sz w:val="20"/>
              </w:rPr>
              <w:t xml:space="preserve">119.00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3C6480FA" w14:textId="77777777" w:rsidR="00213317" w:rsidRDefault="0082023F">
            <w:pPr>
              <w:pStyle w:val="TableParagraph"/>
              <w:spacing w:before="11"/>
              <w:ind w:right="-15"/>
              <w:rPr>
                <w:b/>
                <w:sz w:val="20"/>
              </w:rPr>
            </w:pPr>
            <w:r>
              <w:rPr>
                <w:b/>
                <w:w w:val="98"/>
                <w:sz w:val="20"/>
              </w:rPr>
              <w:t xml:space="preserve">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76B4C844" w14:textId="77777777" w:rsidR="00213317" w:rsidRDefault="0082023F">
            <w:pPr>
              <w:pStyle w:val="TableParagraph"/>
              <w:spacing w:before="11"/>
              <w:ind w:right="-15"/>
              <w:rPr>
                <w:b/>
                <w:sz w:val="20"/>
              </w:rPr>
            </w:pPr>
            <w:r>
              <w:rPr>
                <w:b/>
                <w:sz w:val="20"/>
              </w:rPr>
              <w:t xml:space="preserve">119.00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1073C38E" w14:textId="77777777" w:rsidR="00213317" w:rsidRDefault="0082023F">
            <w:pPr>
              <w:pStyle w:val="TableParagraph"/>
              <w:spacing w:before="11"/>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4421D2F6" w14:textId="77777777" w:rsidR="00213317" w:rsidRDefault="0082023F">
            <w:pPr>
              <w:pStyle w:val="TableParagraph"/>
              <w:spacing w:before="11"/>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60A6FFEE" w14:textId="77777777" w:rsidR="00213317" w:rsidRDefault="0082023F">
            <w:pPr>
              <w:pStyle w:val="TableParagraph"/>
              <w:spacing w:before="11"/>
              <w:ind w:right="-15"/>
              <w:rPr>
                <w:b/>
                <w:sz w:val="20"/>
              </w:rPr>
            </w:pPr>
            <w:r>
              <w:rPr>
                <w:b/>
                <w:sz w:val="20"/>
              </w:rPr>
              <w:t xml:space="preserve">0.00 </w:t>
            </w:r>
          </w:p>
        </w:tc>
      </w:tr>
      <w:tr w:rsidR="00213317" w14:paraId="6170603F" w14:textId="77777777">
        <w:trPr>
          <w:trHeight w:val="313"/>
        </w:trPr>
        <w:tc>
          <w:tcPr>
            <w:tcW w:w="1251" w:type="dxa"/>
            <w:tcBorders>
              <w:top w:val="single" w:sz="4" w:space="0" w:color="000000"/>
              <w:left w:val="single" w:sz="4" w:space="0" w:color="000000"/>
              <w:bottom w:val="single" w:sz="4" w:space="0" w:color="000000"/>
              <w:right w:val="single" w:sz="4" w:space="0" w:color="000000"/>
            </w:tcBorders>
            <w:shd w:val="clear" w:color="auto" w:fill="C0C0C0"/>
          </w:tcPr>
          <w:p w14:paraId="21B69859" w14:textId="77777777" w:rsidR="00213317" w:rsidRDefault="0082023F">
            <w:pPr>
              <w:pStyle w:val="TableParagraph"/>
              <w:spacing w:before="14"/>
              <w:ind w:left="107"/>
              <w:jc w:val="left"/>
              <w:rPr>
                <w:b/>
                <w:sz w:val="20"/>
              </w:rPr>
            </w:pPr>
            <w:r>
              <w:rPr>
                <w:b/>
                <w:sz w:val="20"/>
              </w:rPr>
              <w:t xml:space="preserve">21305 </w:t>
            </w:r>
          </w:p>
        </w:tc>
        <w:tc>
          <w:tcPr>
            <w:tcW w:w="3207" w:type="dxa"/>
            <w:tcBorders>
              <w:top w:val="single" w:sz="4" w:space="0" w:color="000000"/>
              <w:left w:val="single" w:sz="4" w:space="0" w:color="000000"/>
              <w:bottom w:val="single" w:sz="4" w:space="0" w:color="000000"/>
              <w:right w:val="single" w:sz="4" w:space="0" w:color="000000"/>
            </w:tcBorders>
            <w:shd w:val="clear" w:color="auto" w:fill="C0C0C0"/>
          </w:tcPr>
          <w:p w14:paraId="74FF5630" w14:textId="77777777" w:rsidR="00213317" w:rsidRDefault="0082023F">
            <w:pPr>
              <w:pStyle w:val="TableParagraph"/>
              <w:spacing w:before="14"/>
              <w:ind w:left="110"/>
              <w:jc w:val="left"/>
              <w:rPr>
                <w:b/>
                <w:sz w:val="20"/>
              </w:rPr>
            </w:pPr>
            <w:r>
              <w:rPr>
                <w:b/>
                <w:sz w:val="20"/>
              </w:rPr>
              <w:t>扶贫</w:t>
            </w:r>
            <w:r>
              <w:rPr>
                <w:b/>
                <w:w w:val="98"/>
                <w:sz w:val="20"/>
              </w:rPr>
              <w:t xml:space="preserve"> </w:t>
            </w:r>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14:paraId="029A67B4" w14:textId="77777777" w:rsidR="00213317" w:rsidRDefault="0082023F">
            <w:pPr>
              <w:pStyle w:val="TableParagraph"/>
              <w:spacing w:before="14"/>
              <w:ind w:right="-15"/>
              <w:rPr>
                <w:b/>
                <w:sz w:val="20"/>
              </w:rPr>
            </w:pPr>
            <w:r>
              <w:rPr>
                <w:b/>
                <w:sz w:val="20"/>
              </w:rPr>
              <w:t xml:space="preserve">119.00 </w:t>
            </w:r>
          </w:p>
        </w:tc>
        <w:tc>
          <w:tcPr>
            <w:tcW w:w="1831" w:type="dxa"/>
            <w:tcBorders>
              <w:top w:val="single" w:sz="4" w:space="0" w:color="000000"/>
              <w:left w:val="single" w:sz="4" w:space="0" w:color="000000"/>
              <w:bottom w:val="single" w:sz="4" w:space="0" w:color="000000"/>
              <w:right w:val="single" w:sz="4" w:space="0" w:color="000000"/>
            </w:tcBorders>
            <w:shd w:val="clear" w:color="auto" w:fill="C0C0C0"/>
          </w:tcPr>
          <w:p w14:paraId="78890608" w14:textId="77777777" w:rsidR="00213317" w:rsidRDefault="0082023F">
            <w:pPr>
              <w:pStyle w:val="TableParagraph"/>
              <w:spacing w:before="14"/>
              <w:ind w:right="-15"/>
              <w:rPr>
                <w:b/>
                <w:sz w:val="20"/>
              </w:rPr>
            </w:pPr>
            <w:r>
              <w:rPr>
                <w:b/>
                <w:w w:val="98"/>
                <w:sz w:val="20"/>
              </w:rPr>
              <w:t xml:space="preserve"> </w:t>
            </w:r>
          </w:p>
        </w:tc>
        <w:tc>
          <w:tcPr>
            <w:tcW w:w="1829" w:type="dxa"/>
            <w:tcBorders>
              <w:top w:val="single" w:sz="4" w:space="0" w:color="000000"/>
              <w:left w:val="single" w:sz="4" w:space="0" w:color="000000"/>
              <w:bottom w:val="single" w:sz="4" w:space="0" w:color="000000"/>
              <w:right w:val="single" w:sz="4" w:space="0" w:color="000000"/>
            </w:tcBorders>
            <w:shd w:val="clear" w:color="auto" w:fill="C0C0C0"/>
          </w:tcPr>
          <w:p w14:paraId="3BB9501A" w14:textId="77777777" w:rsidR="00213317" w:rsidRDefault="0082023F">
            <w:pPr>
              <w:pStyle w:val="TableParagraph"/>
              <w:spacing w:before="14"/>
              <w:ind w:right="-15"/>
              <w:rPr>
                <w:b/>
                <w:sz w:val="20"/>
              </w:rPr>
            </w:pPr>
            <w:r>
              <w:rPr>
                <w:b/>
                <w:sz w:val="20"/>
              </w:rPr>
              <w:t xml:space="preserve">119.00 </w:t>
            </w:r>
          </w:p>
        </w:tc>
        <w:tc>
          <w:tcPr>
            <w:tcW w:w="1550" w:type="dxa"/>
            <w:tcBorders>
              <w:top w:val="single" w:sz="4" w:space="0" w:color="000000"/>
              <w:left w:val="single" w:sz="4" w:space="0" w:color="000000"/>
              <w:bottom w:val="single" w:sz="4" w:space="0" w:color="000000"/>
              <w:right w:val="single" w:sz="4" w:space="0" w:color="000000"/>
            </w:tcBorders>
            <w:shd w:val="clear" w:color="auto" w:fill="C0C0C0"/>
          </w:tcPr>
          <w:p w14:paraId="4F42D547" w14:textId="77777777" w:rsidR="00213317" w:rsidRDefault="0082023F">
            <w:pPr>
              <w:pStyle w:val="TableParagraph"/>
              <w:spacing w:before="14"/>
              <w:ind w:right="-15"/>
              <w:rPr>
                <w:b/>
                <w:sz w:val="20"/>
              </w:rPr>
            </w:pPr>
            <w:r>
              <w:rPr>
                <w:b/>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shd w:val="clear" w:color="auto" w:fill="C0C0C0"/>
          </w:tcPr>
          <w:p w14:paraId="51FCEAD8" w14:textId="77777777" w:rsidR="00213317" w:rsidRDefault="0082023F">
            <w:pPr>
              <w:pStyle w:val="TableParagraph"/>
              <w:spacing w:before="14"/>
              <w:ind w:right="-15"/>
              <w:rPr>
                <w:b/>
                <w:sz w:val="20"/>
              </w:rPr>
            </w:pPr>
            <w:r>
              <w:rPr>
                <w:b/>
                <w:w w:val="98"/>
                <w:sz w:val="20"/>
              </w:rPr>
              <w:t xml:space="preserve"> </w:t>
            </w:r>
          </w:p>
        </w:tc>
        <w:tc>
          <w:tcPr>
            <w:tcW w:w="1552" w:type="dxa"/>
            <w:tcBorders>
              <w:top w:val="single" w:sz="4" w:space="0" w:color="000000"/>
              <w:left w:val="single" w:sz="4" w:space="0" w:color="000000"/>
              <w:bottom w:val="single" w:sz="4" w:space="0" w:color="000000"/>
              <w:right w:val="single" w:sz="4" w:space="0" w:color="000000"/>
            </w:tcBorders>
            <w:shd w:val="clear" w:color="auto" w:fill="C0C0C0"/>
          </w:tcPr>
          <w:p w14:paraId="6ECA4971" w14:textId="77777777" w:rsidR="00213317" w:rsidRDefault="0082023F">
            <w:pPr>
              <w:pStyle w:val="TableParagraph"/>
              <w:spacing w:before="14"/>
              <w:ind w:right="-15"/>
              <w:rPr>
                <w:b/>
                <w:sz w:val="20"/>
              </w:rPr>
            </w:pPr>
            <w:r>
              <w:rPr>
                <w:b/>
                <w:sz w:val="20"/>
              </w:rPr>
              <w:t xml:space="preserve">0.00 </w:t>
            </w:r>
          </w:p>
        </w:tc>
      </w:tr>
      <w:tr w:rsidR="00213317" w14:paraId="495A6D7B" w14:textId="77777777">
        <w:trPr>
          <w:trHeight w:val="311"/>
        </w:trPr>
        <w:tc>
          <w:tcPr>
            <w:tcW w:w="1251" w:type="dxa"/>
            <w:tcBorders>
              <w:top w:val="single" w:sz="4" w:space="0" w:color="000000"/>
              <w:left w:val="single" w:sz="4" w:space="0" w:color="000000"/>
              <w:bottom w:val="single" w:sz="4" w:space="0" w:color="000000"/>
              <w:right w:val="single" w:sz="4" w:space="0" w:color="000000"/>
            </w:tcBorders>
          </w:tcPr>
          <w:p w14:paraId="2F2935D1" w14:textId="77777777" w:rsidR="00213317" w:rsidRDefault="0082023F">
            <w:pPr>
              <w:pStyle w:val="TableParagraph"/>
              <w:spacing w:before="11"/>
              <w:ind w:left="107"/>
              <w:jc w:val="left"/>
              <w:rPr>
                <w:sz w:val="20"/>
              </w:rPr>
            </w:pPr>
            <w:r>
              <w:rPr>
                <w:sz w:val="20"/>
              </w:rPr>
              <w:t xml:space="preserve">2130599 </w:t>
            </w:r>
          </w:p>
        </w:tc>
        <w:tc>
          <w:tcPr>
            <w:tcW w:w="3207" w:type="dxa"/>
            <w:tcBorders>
              <w:top w:val="single" w:sz="4" w:space="0" w:color="000000"/>
              <w:left w:val="single" w:sz="4" w:space="0" w:color="000000"/>
              <w:bottom w:val="single" w:sz="4" w:space="0" w:color="000000"/>
              <w:right w:val="single" w:sz="4" w:space="0" w:color="000000"/>
            </w:tcBorders>
            <w:shd w:val="clear" w:color="auto" w:fill="CCFFFF"/>
          </w:tcPr>
          <w:p w14:paraId="5B02601A" w14:textId="77777777" w:rsidR="00213317" w:rsidRDefault="0082023F">
            <w:pPr>
              <w:pStyle w:val="TableParagraph"/>
              <w:spacing w:before="11"/>
              <w:ind w:left="110"/>
              <w:jc w:val="left"/>
              <w:rPr>
                <w:sz w:val="20"/>
              </w:rPr>
            </w:pPr>
            <w:r>
              <w:rPr>
                <w:w w:val="99"/>
                <w:sz w:val="20"/>
              </w:rPr>
              <w:t xml:space="preserve">  </w:t>
            </w:r>
            <w:r>
              <w:rPr>
                <w:sz w:val="20"/>
              </w:rPr>
              <w:t>其他扶贫支出</w:t>
            </w:r>
            <w:r>
              <w:rPr>
                <w:sz w:val="20"/>
              </w:rPr>
              <w:t xml:space="preserve"> </w:t>
            </w:r>
          </w:p>
        </w:tc>
        <w:tc>
          <w:tcPr>
            <w:tcW w:w="1920" w:type="dxa"/>
            <w:tcBorders>
              <w:top w:val="single" w:sz="4" w:space="0" w:color="000000"/>
              <w:left w:val="single" w:sz="4" w:space="0" w:color="000000"/>
              <w:bottom w:val="single" w:sz="4" w:space="0" w:color="000000"/>
              <w:right w:val="single" w:sz="4" w:space="0" w:color="000000"/>
            </w:tcBorders>
          </w:tcPr>
          <w:p w14:paraId="052DA2BC" w14:textId="77777777" w:rsidR="00213317" w:rsidRDefault="0082023F">
            <w:pPr>
              <w:pStyle w:val="TableParagraph"/>
              <w:spacing w:before="11"/>
              <w:ind w:right="-15"/>
              <w:rPr>
                <w:sz w:val="20"/>
              </w:rPr>
            </w:pPr>
            <w:r>
              <w:rPr>
                <w:sz w:val="20"/>
              </w:rPr>
              <w:t xml:space="preserve">119.00 </w:t>
            </w:r>
          </w:p>
        </w:tc>
        <w:tc>
          <w:tcPr>
            <w:tcW w:w="1831" w:type="dxa"/>
            <w:tcBorders>
              <w:top w:val="single" w:sz="4" w:space="0" w:color="000000"/>
              <w:left w:val="single" w:sz="4" w:space="0" w:color="000000"/>
              <w:bottom w:val="single" w:sz="4" w:space="0" w:color="000000"/>
              <w:right w:val="single" w:sz="4" w:space="0" w:color="000000"/>
            </w:tcBorders>
          </w:tcPr>
          <w:p w14:paraId="42C8BF3E" w14:textId="77777777" w:rsidR="00213317" w:rsidRDefault="0082023F">
            <w:pPr>
              <w:pStyle w:val="TableParagraph"/>
              <w:spacing w:before="11"/>
              <w:ind w:right="-15"/>
              <w:rPr>
                <w:sz w:val="20"/>
              </w:rPr>
            </w:pPr>
            <w:r>
              <w:rPr>
                <w:w w:val="99"/>
                <w:sz w:val="20"/>
              </w:rPr>
              <w:t xml:space="preserve"> </w:t>
            </w:r>
          </w:p>
        </w:tc>
        <w:tc>
          <w:tcPr>
            <w:tcW w:w="1829" w:type="dxa"/>
            <w:tcBorders>
              <w:top w:val="single" w:sz="4" w:space="0" w:color="000000"/>
              <w:left w:val="single" w:sz="4" w:space="0" w:color="000000"/>
              <w:bottom w:val="single" w:sz="4" w:space="0" w:color="000000"/>
              <w:right w:val="single" w:sz="4" w:space="0" w:color="000000"/>
            </w:tcBorders>
          </w:tcPr>
          <w:p w14:paraId="2A5D892A" w14:textId="77777777" w:rsidR="00213317" w:rsidRDefault="0082023F">
            <w:pPr>
              <w:pStyle w:val="TableParagraph"/>
              <w:spacing w:before="11"/>
              <w:ind w:right="-15"/>
              <w:rPr>
                <w:sz w:val="20"/>
              </w:rPr>
            </w:pPr>
            <w:r>
              <w:rPr>
                <w:sz w:val="20"/>
              </w:rPr>
              <w:t xml:space="preserve">119.00 </w:t>
            </w:r>
          </w:p>
        </w:tc>
        <w:tc>
          <w:tcPr>
            <w:tcW w:w="1550" w:type="dxa"/>
            <w:tcBorders>
              <w:top w:val="single" w:sz="4" w:space="0" w:color="000000"/>
              <w:left w:val="single" w:sz="4" w:space="0" w:color="000000"/>
              <w:bottom w:val="single" w:sz="4" w:space="0" w:color="000000"/>
              <w:right w:val="single" w:sz="4" w:space="0" w:color="000000"/>
            </w:tcBorders>
          </w:tcPr>
          <w:p w14:paraId="6163C95A" w14:textId="77777777" w:rsidR="00213317" w:rsidRDefault="0082023F">
            <w:pPr>
              <w:pStyle w:val="TableParagraph"/>
              <w:spacing w:before="11"/>
              <w:ind w:right="-15"/>
              <w:rPr>
                <w:sz w:val="20"/>
              </w:rPr>
            </w:pPr>
            <w:r>
              <w:rPr>
                <w:sz w:val="20"/>
              </w:rPr>
              <w:t xml:space="preserve">0.00 </w:t>
            </w:r>
          </w:p>
        </w:tc>
        <w:tc>
          <w:tcPr>
            <w:tcW w:w="1408" w:type="dxa"/>
            <w:tcBorders>
              <w:top w:val="single" w:sz="4" w:space="0" w:color="000000"/>
              <w:left w:val="single" w:sz="4" w:space="0" w:color="000000"/>
              <w:bottom w:val="single" w:sz="4" w:space="0" w:color="000000"/>
              <w:right w:val="single" w:sz="4" w:space="0" w:color="000000"/>
            </w:tcBorders>
          </w:tcPr>
          <w:p w14:paraId="4C306B45" w14:textId="77777777" w:rsidR="00213317" w:rsidRDefault="0082023F">
            <w:pPr>
              <w:pStyle w:val="TableParagraph"/>
              <w:spacing w:before="11"/>
              <w:ind w:right="-15"/>
              <w:rPr>
                <w:sz w:val="20"/>
              </w:rPr>
            </w:pPr>
            <w:r>
              <w:rPr>
                <w:w w:val="99"/>
                <w:sz w:val="20"/>
              </w:rPr>
              <w:t xml:space="preserve"> </w:t>
            </w:r>
          </w:p>
        </w:tc>
        <w:tc>
          <w:tcPr>
            <w:tcW w:w="1552" w:type="dxa"/>
            <w:tcBorders>
              <w:top w:val="single" w:sz="4" w:space="0" w:color="000000"/>
              <w:left w:val="single" w:sz="4" w:space="0" w:color="000000"/>
              <w:bottom w:val="single" w:sz="4" w:space="0" w:color="000000"/>
              <w:right w:val="single" w:sz="4" w:space="0" w:color="000000"/>
            </w:tcBorders>
          </w:tcPr>
          <w:p w14:paraId="78900D48" w14:textId="77777777" w:rsidR="00213317" w:rsidRDefault="0082023F">
            <w:pPr>
              <w:pStyle w:val="TableParagraph"/>
              <w:spacing w:before="11"/>
              <w:ind w:right="-15"/>
              <w:rPr>
                <w:sz w:val="20"/>
              </w:rPr>
            </w:pPr>
            <w:r>
              <w:rPr>
                <w:sz w:val="20"/>
              </w:rPr>
              <w:t xml:space="preserve">0.00 </w:t>
            </w:r>
          </w:p>
        </w:tc>
      </w:tr>
    </w:tbl>
    <w:p w14:paraId="2D26D7EF" w14:textId="77777777" w:rsidR="00213317" w:rsidRDefault="0082023F">
      <w:pPr>
        <w:spacing w:before="11"/>
        <w:ind w:left="220"/>
        <w:rPr>
          <w:sz w:val="20"/>
        </w:rPr>
      </w:pPr>
      <w:r>
        <w:rPr>
          <w:sz w:val="20"/>
        </w:rPr>
        <w:t>注：本表反映部门本年度各项支出情况。本表金额转换为万元时，因四舍五入可能存在尾差。</w:t>
      </w:r>
      <w:r>
        <w:rPr>
          <w:sz w:val="20"/>
        </w:rPr>
        <w:t xml:space="preserve"> </w:t>
      </w:r>
    </w:p>
    <w:p w14:paraId="4636B3E8" w14:textId="77777777" w:rsidR="00213317" w:rsidRDefault="00213317">
      <w:pPr>
        <w:rPr>
          <w:sz w:val="20"/>
        </w:rPr>
        <w:sectPr w:rsidR="00213317">
          <w:pgSz w:w="16840" w:h="11910" w:orient="landscape"/>
          <w:pgMar w:top="1100" w:right="760" w:bottom="920" w:left="1020" w:header="0" w:footer="731" w:gutter="0"/>
          <w:cols w:space="720"/>
        </w:sectPr>
      </w:pPr>
    </w:p>
    <w:p w14:paraId="3BA09B15" w14:textId="77777777" w:rsidR="00213317" w:rsidRDefault="00213317">
      <w:pPr>
        <w:rPr>
          <w:sz w:val="20"/>
        </w:rPr>
      </w:pPr>
    </w:p>
    <w:p w14:paraId="1B6A3944" w14:textId="77777777" w:rsidR="00213317" w:rsidRDefault="00213317">
      <w:pPr>
        <w:rPr>
          <w:sz w:val="20"/>
        </w:rPr>
      </w:pPr>
    </w:p>
    <w:p w14:paraId="5523A7DD" w14:textId="77777777" w:rsidR="00213317" w:rsidRDefault="0082023F">
      <w:pPr>
        <w:spacing w:before="232"/>
        <w:ind w:right="246"/>
        <w:jc w:val="center"/>
        <w:rPr>
          <w:rFonts w:ascii="黑体" w:eastAsia="黑体"/>
          <w:sz w:val="30"/>
        </w:rPr>
      </w:pPr>
      <w:r>
        <w:pict w14:anchorId="68FC0874">
          <v:shapetype id="_x0000_t202" coordsize="21600,21600" o:spt="202" path="m,l,21600r21600,l21600,xe">
            <v:stroke joinstyle="miter"/>
            <v:path gradientshapeok="t" o:connecttype="rect"/>
          </v:shapetype>
          <v:shape id="_x0000_s1026" type="#_x0000_t202" style="position:absolute;left:0;text-align:left;margin-left:56.4pt;margin-top:68pt;width:730.1pt;height:369.45pt;z-index:251659264;mso-position-horizontal-relative:page;mso-width-relative:page;mso-height-relative:page" filled="f" stroked="f">
            <v:textbox inset="0,0,0,0">
              <w:txbxContent>
                <w:tbl>
                  <w:tblPr>
                    <w:tblW w:w="0" w:type="auto"/>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firstRow="1" w:lastRow="0" w:firstColumn="1" w:lastColumn="0" w:noHBand="0" w:noVBand="1"/>
                  </w:tblPr>
                  <w:tblGrid>
                    <w:gridCol w:w="3714"/>
                    <w:gridCol w:w="509"/>
                    <w:gridCol w:w="1577"/>
                    <w:gridCol w:w="4206"/>
                    <w:gridCol w:w="507"/>
                    <w:gridCol w:w="1045"/>
                    <w:gridCol w:w="1578"/>
                    <w:gridCol w:w="1456"/>
                  </w:tblGrid>
                  <w:tr w:rsidR="00213317" w14:paraId="2CF81248" w14:textId="77777777">
                    <w:trPr>
                      <w:trHeight w:val="311"/>
                    </w:trPr>
                    <w:tc>
                      <w:tcPr>
                        <w:tcW w:w="5800" w:type="dxa"/>
                        <w:gridSpan w:val="3"/>
                        <w:tcBorders>
                          <w:left w:val="single" w:sz="4" w:space="0" w:color="000000"/>
                          <w:bottom w:val="single" w:sz="4" w:space="0" w:color="000000"/>
                          <w:right w:val="single" w:sz="4" w:space="0" w:color="000000"/>
                        </w:tcBorders>
                        <w:shd w:val="clear" w:color="auto" w:fill="C0C0C0"/>
                      </w:tcPr>
                      <w:p w14:paraId="5FF237A2" w14:textId="77777777" w:rsidR="00213317" w:rsidRDefault="0082023F">
                        <w:pPr>
                          <w:pStyle w:val="TableParagraph"/>
                          <w:spacing w:before="27"/>
                          <w:ind w:left="2678" w:right="2572"/>
                          <w:jc w:val="center"/>
                          <w:rPr>
                            <w:sz w:val="20"/>
                          </w:rPr>
                        </w:pPr>
                        <w:r>
                          <w:rPr>
                            <w:sz w:val="20"/>
                          </w:rPr>
                          <w:t>收</w:t>
                        </w:r>
                        <w:r>
                          <w:rPr>
                            <w:sz w:val="20"/>
                          </w:rPr>
                          <w:t xml:space="preserve"> </w:t>
                        </w:r>
                        <w:r>
                          <w:rPr>
                            <w:sz w:val="20"/>
                          </w:rPr>
                          <w:t>入</w:t>
                        </w:r>
                        <w:r>
                          <w:rPr>
                            <w:sz w:val="20"/>
                          </w:rPr>
                          <w:t xml:space="preserve"> </w:t>
                        </w:r>
                      </w:p>
                    </w:tc>
                    <w:tc>
                      <w:tcPr>
                        <w:tcW w:w="8792" w:type="dxa"/>
                        <w:gridSpan w:val="5"/>
                        <w:tcBorders>
                          <w:left w:val="single" w:sz="4" w:space="0" w:color="000000"/>
                          <w:bottom w:val="single" w:sz="4" w:space="0" w:color="000000"/>
                          <w:right w:val="single" w:sz="4" w:space="0" w:color="000000"/>
                        </w:tcBorders>
                        <w:shd w:val="clear" w:color="auto" w:fill="C0C0C0"/>
                      </w:tcPr>
                      <w:p w14:paraId="6A4D27AD" w14:textId="77777777" w:rsidR="00213317" w:rsidRDefault="0082023F">
                        <w:pPr>
                          <w:pStyle w:val="TableParagraph"/>
                          <w:spacing w:before="27"/>
                          <w:ind w:left="4172" w:right="4069"/>
                          <w:jc w:val="center"/>
                          <w:rPr>
                            <w:sz w:val="20"/>
                          </w:rPr>
                        </w:pPr>
                        <w:r>
                          <w:rPr>
                            <w:sz w:val="20"/>
                          </w:rPr>
                          <w:t>支</w:t>
                        </w:r>
                        <w:r>
                          <w:rPr>
                            <w:sz w:val="20"/>
                          </w:rPr>
                          <w:t xml:space="preserve"> </w:t>
                        </w:r>
                        <w:r>
                          <w:rPr>
                            <w:sz w:val="20"/>
                          </w:rPr>
                          <w:t>出</w:t>
                        </w:r>
                        <w:r>
                          <w:rPr>
                            <w:sz w:val="20"/>
                          </w:rPr>
                          <w:t xml:space="preserve"> </w:t>
                        </w:r>
                      </w:p>
                    </w:tc>
                  </w:tr>
                  <w:tr w:rsidR="00213317" w14:paraId="5460120D" w14:textId="77777777">
                    <w:trPr>
                      <w:trHeight w:val="928"/>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43E2265A" w14:textId="77777777" w:rsidR="00213317" w:rsidRDefault="00213317">
                        <w:pPr>
                          <w:pStyle w:val="TableParagraph"/>
                          <w:spacing w:before="2"/>
                          <w:jc w:val="left"/>
                          <w:rPr>
                            <w:sz w:val="26"/>
                          </w:rPr>
                        </w:pPr>
                      </w:p>
                      <w:p w14:paraId="55E62E80" w14:textId="77777777" w:rsidR="00213317" w:rsidRDefault="0082023F">
                        <w:pPr>
                          <w:pStyle w:val="TableParagraph"/>
                          <w:spacing w:before="0"/>
                          <w:ind w:left="107"/>
                          <w:jc w:val="left"/>
                          <w:rPr>
                            <w:sz w:val="20"/>
                          </w:rPr>
                        </w:pPr>
                        <w:r>
                          <w:rPr>
                            <w:sz w:val="20"/>
                          </w:rPr>
                          <w:t>项目</w:t>
                        </w:r>
                        <w:r>
                          <w:rPr>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7A92BC3D" w14:textId="77777777" w:rsidR="00213317" w:rsidRDefault="0082023F">
                        <w:pPr>
                          <w:pStyle w:val="TableParagraph"/>
                          <w:spacing w:before="179" w:line="292" w:lineRule="auto"/>
                          <w:ind w:left="155" w:right="42"/>
                          <w:jc w:val="left"/>
                          <w:rPr>
                            <w:sz w:val="20"/>
                          </w:rPr>
                        </w:pPr>
                        <w:r>
                          <w:rPr>
                            <w:sz w:val="20"/>
                          </w:rPr>
                          <w:t>行次</w:t>
                        </w:r>
                        <w:r>
                          <w:rPr>
                            <w:sz w:val="20"/>
                          </w:rPr>
                          <w:t xml:space="preserve"> </w:t>
                        </w:r>
                      </w:p>
                    </w:tc>
                    <w:tc>
                      <w:tcPr>
                        <w:tcW w:w="1577" w:type="dxa"/>
                        <w:tcBorders>
                          <w:top w:val="single" w:sz="4" w:space="0" w:color="000000"/>
                          <w:left w:val="single" w:sz="4" w:space="0" w:color="000000"/>
                          <w:bottom w:val="single" w:sz="4" w:space="0" w:color="000000"/>
                          <w:right w:val="single" w:sz="4" w:space="0" w:color="000000"/>
                        </w:tcBorders>
                        <w:shd w:val="clear" w:color="auto" w:fill="C0C0C0"/>
                      </w:tcPr>
                      <w:p w14:paraId="6A4C64E5" w14:textId="77777777" w:rsidR="00213317" w:rsidRDefault="00213317">
                        <w:pPr>
                          <w:pStyle w:val="TableParagraph"/>
                          <w:spacing w:before="2"/>
                          <w:jc w:val="left"/>
                          <w:rPr>
                            <w:sz w:val="26"/>
                          </w:rPr>
                        </w:pPr>
                      </w:p>
                      <w:p w14:paraId="0FC7A566" w14:textId="77777777" w:rsidR="00213317" w:rsidRDefault="0082023F">
                        <w:pPr>
                          <w:pStyle w:val="TableParagraph"/>
                          <w:spacing w:before="0"/>
                          <w:ind w:left="587"/>
                          <w:jc w:val="left"/>
                          <w:rPr>
                            <w:sz w:val="20"/>
                          </w:rPr>
                        </w:pPr>
                        <w:r>
                          <w:rPr>
                            <w:sz w:val="20"/>
                          </w:rPr>
                          <w:t>金额</w:t>
                        </w:r>
                        <w:r>
                          <w:rPr>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7920E55C" w14:textId="77777777" w:rsidR="00213317" w:rsidRDefault="00213317">
                        <w:pPr>
                          <w:pStyle w:val="TableParagraph"/>
                          <w:spacing w:before="0"/>
                          <w:jc w:val="left"/>
                          <w:rPr>
                            <w:sz w:val="20"/>
                          </w:rPr>
                        </w:pPr>
                      </w:p>
                      <w:p w14:paraId="7E0BFA2C" w14:textId="77777777" w:rsidR="00213317" w:rsidRDefault="00213317">
                        <w:pPr>
                          <w:pStyle w:val="TableParagraph"/>
                          <w:spacing w:before="0"/>
                          <w:jc w:val="left"/>
                          <w:rPr>
                            <w:sz w:val="20"/>
                          </w:rPr>
                        </w:pPr>
                      </w:p>
                      <w:p w14:paraId="2C895EA6" w14:textId="77777777" w:rsidR="00213317" w:rsidRDefault="0082023F">
                        <w:pPr>
                          <w:pStyle w:val="TableParagraph"/>
                          <w:spacing w:before="132"/>
                          <w:ind w:left="109"/>
                          <w:jc w:val="left"/>
                          <w:rPr>
                            <w:sz w:val="20"/>
                          </w:rPr>
                        </w:pPr>
                        <w:r>
                          <w:rPr>
                            <w:sz w:val="20"/>
                          </w:rPr>
                          <w:t>项目</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2D00D91A" w14:textId="77777777" w:rsidR="00213317" w:rsidRDefault="0082023F">
                        <w:pPr>
                          <w:pStyle w:val="TableParagraph"/>
                          <w:spacing w:before="179" w:line="292" w:lineRule="auto"/>
                          <w:ind w:left="152" w:right="43"/>
                          <w:jc w:val="left"/>
                          <w:rPr>
                            <w:sz w:val="20"/>
                          </w:rPr>
                        </w:pPr>
                        <w:r>
                          <w:rPr>
                            <w:sz w:val="20"/>
                          </w:rPr>
                          <w:t>行次</w:t>
                        </w:r>
                        <w:r>
                          <w:rPr>
                            <w:sz w:val="20"/>
                          </w:rPr>
                          <w:t xml:space="preserve"> </w:t>
                        </w:r>
                      </w:p>
                    </w:tc>
                    <w:tc>
                      <w:tcPr>
                        <w:tcW w:w="1045" w:type="dxa"/>
                        <w:tcBorders>
                          <w:top w:val="single" w:sz="4" w:space="0" w:color="000000"/>
                          <w:left w:val="single" w:sz="4" w:space="0" w:color="000000"/>
                          <w:bottom w:val="single" w:sz="4" w:space="0" w:color="000000"/>
                          <w:right w:val="single" w:sz="4" w:space="0" w:color="000000"/>
                        </w:tcBorders>
                        <w:shd w:val="clear" w:color="auto" w:fill="C0C0C0"/>
                      </w:tcPr>
                      <w:p w14:paraId="14958946" w14:textId="77777777" w:rsidR="00213317" w:rsidRDefault="00213317">
                        <w:pPr>
                          <w:pStyle w:val="TableParagraph"/>
                          <w:spacing w:before="2"/>
                          <w:jc w:val="left"/>
                          <w:rPr>
                            <w:sz w:val="26"/>
                          </w:rPr>
                        </w:pPr>
                      </w:p>
                      <w:p w14:paraId="47BFF934" w14:textId="77777777" w:rsidR="00213317" w:rsidRDefault="0082023F">
                        <w:pPr>
                          <w:pStyle w:val="TableParagraph"/>
                          <w:spacing w:before="0"/>
                          <w:ind w:left="322"/>
                          <w:jc w:val="left"/>
                          <w:rPr>
                            <w:sz w:val="20"/>
                          </w:rPr>
                        </w:pPr>
                        <w:r>
                          <w:rPr>
                            <w:sz w:val="20"/>
                          </w:rPr>
                          <w:t>合计</w:t>
                        </w:r>
                        <w:r>
                          <w:rPr>
                            <w:sz w:val="20"/>
                          </w:rPr>
                          <w:t xml:space="preserve"> </w:t>
                        </w:r>
                      </w:p>
                    </w:tc>
                    <w:tc>
                      <w:tcPr>
                        <w:tcW w:w="1578" w:type="dxa"/>
                        <w:tcBorders>
                          <w:top w:val="single" w:sz="4" w:space="0" w:color="000000"/>
                          <w:left w:val="single" w:sz="4" w:space="0" w:color="000000"/>
                          <w:bottom w:val="single" w:sz="4" w:space="0" w:color="000000"/>
                          <w:right w:val="single" w:sz="4" w:space="0" w:color="000000"/>
                        </w:tcBorders>
                        <w:shd w:val="clear" w:color="auto" w:fill="C0C0C0"/>
                      </w:tcPr>
                      <w:p w14:paraId="2AC81144" w14:textId="77777777" w:rsidR="00213317" w:rsidRDefault="0082023F">
                        <w:pPr>
                          <w:pStyle w:val="TableParagraph"/>
                          <w:spacing w:before="179" w:line="292" w:lineRule="auto"/>
                          <w:ind w:left="386" w:right="184" w:hanging="202"/>
                          <w:jc w:val="left"/>
                          <w:rPr>
                            <w:sz w:val="20"/>
                          </w:rPr>
                        </w:pPr>
                        <w:r>
                          <w:rPr>
                            <w:sz w:val="20"/>
                          </w:rPr>
                          <w:t>一般公共预算财政拨款</w:t>
                        </w:r>
                        <w:r>
                          <w:rPr>
                            <w:sz w:val="20"/>
                          </w:rPr>
                          <w:t xml:space="preserve"> </w:t>
                        </w:r>
                      </w:p>
                    </w:tc>
                    <w:tc>
                      <w:tcPr>
                        <w:tcW w:w="1456" w:type="dxa"/>
                        <w:tcBorders>
                          <w:top w:val="single" w:sz="4" w:space="0" w:color="000000"/>
                          <w:left w:val="single" w:sz="4" w:space="0" w:color="000000"/>
                          <w:bottom w:val="single" w:sz="4" w:space="0" w:color="000000"/>
                          <w:right w:val="single" w:sz="4" w:space="0" w:color="000000"/>
                        </w:tcBorders>
                        <w:shd w:val="clear" w:color="auto" w:fill="C0C0C0"/>
                      </w:tcPr>
                      <w:p w14:paraId="584B1B38" w14:textId="77777777" w:rsidR="00213317" w:rsidRDefault="0082023F">
                        <w:pPr>
                          <w:pStyle w:val="TableParagraph"/>
                          <w:spacing w:before="179" w:line="292" w:lineRule="auto"/>
                          <w:ind w:left="222" w:right="121" w:hanging="99"/>
                          <w:jc w:val="left"/>
                          <w:rPr>
                            <w:sz w:val="20"/>
                          </w:rPr>
                        </w:pPr>
                        <w:r>
                          <w:rPr>
                            <w:sz w:val="20"/>
                          </w:rPr>
                          <w:t>政府性基金预算财政拨款</w:t>
                        </w:r>
                        <w:r>
                          <w:rPr>
                            <w:sz w:val="20"/>
                          </w:rPr>
                          <w:t xml:space="preserve"> </w:t>
                        </w:r>
                      </w:p>
                    </w:tc>
                  </w:tr>
                  <w:tr w:rsidR="00213317" w14:paraId="7238F33A"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04A16D58" w14:textId="77777777" w:rsidR="00213317" w:rsidRDefault="0082023F">
                        <w:pPr>
                          <w:pStyle w:val="TableParagraph"/>
                          <w:spacing w:before="27"/>
                          <w:ind w:left="107"/>
                          <w:jc w:val="left"/>
                          <w:rPr>
                            <w:sz w:val="20"/>
                          </w:rPr>
                        </w:pPr>
                        <w:r>
                          <w:rPr>
                            <w:sz w:val="20"/>
                          </w:rPr>
                          <w:t>栏次</w:t>
                        </w:r>
                        <w:r>
                          <w:rPr>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3FEC7CAB" w14:textId="77777777" w:rsidR="00213317" w:rsidRDefault="0082023F">
                        <w:pPr>
                          <w:pStyle w:val="TableParagraph"/>
                          <w:spacing w:before="27"/>
                          <w:ind w:left="256"/>
                          <w:jc w:val="left"/>
                          <w:rPr>
                            <w:sz w:val="20"/>
                          </w:rPr>
                        </w:pPr>
                        <w:r>
                          <w:rPr>
                            <w:w w:val="99"/>
                            <w:sz w:val="20"/>
                          </w:rPr>
                          <w:t xml:space="preserve"> </w:t>
                        </w:r>
                      </w:p>
                    </w:tc>
                    <w:tc>
                      <w:tcPr>
                        <w:tcW w:w="1577" w:type="dxa"/>
                        <w:tcBorders>
                          <w:top w:val="single" w:sz="4" w:space="0" w:color="000000"/>
                          <w:left w:val="single" w:sz="4" w:space="0" w:color="000000"/>
                          <w:bottom w:val="single" w:sz="4" w:space="0" w:color="000000"/>
                          <w:right w:val="single" w:sz="4" w:space="0" w:color="000000"/>
                        </w:tcBorders>
                        <w:shd w:val="clear" w:color="auto" w:fill="C0C0C0"/>
                      </w:tcPr>
                      <w:p w14:paraId="6E7792B2" w14:textId="77777777" w:rsidR="00213317" w:rsidRDefault="0082023F">
                        <w:pPr>
                          <w:pStyle w:val="TableParagraph"/>
                          <w:spacing w:before="27"/>
                          <w:ind w:left="768" w:right="658"/>
                          <w:jc w:val="center"/>
                          <w:rPr>
                            <w:sz w:val="20"/>
                          </w:rPr>
                        </w:pPr>
                        <w:r>
                          <w:rPr>
                            <w:sz w:val="20"/>
                          </w:rPr>
                          <w:t xml:space="preserve">1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7C43AA0D" w14:textId="77777777" w:rsidR="00213317" w:rsidRDefault="0082023F">
                        <w:pPr>
                          <w:pStyle w:val="TableParagraph"/>
                          <w:spacing w:before="27"/>
                          <w:ind w:left="109"/>
                          <w:jc w:val="left"/>
                          <w:rPr>
                            <w:sz w:val="20"/>
                          </w:rPr>
                        </w:pPr>
                        <w:r>
                          <w:rPr>
                            <w:sz w:val="20"/>
                          </w:rPr>
                          <w:t>栏次</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4ADFAA6F" w14:textId="77777777" w:rsidR="00213317" w:rsidRDefault="0082023F">
                        <w:pPr>
                          <w:pStyle w:val="TableParagraph"/>
                          <w:spacing w:before="27"/>
                          <w:ind w:left="253" w:right="-58"/>
                          <w:jc w:val="left"/>
                          <w:rPr>
                            <w:sz w:val="20"/>
                          </w:rPr>
                        </w:pPr>
                        <w:r>
                          <w:rPr>
                            <w:w w:val="99"/>
                            <w:sz w:val="20"/>
                          </w:rPr>
                          <w:t xml:space="preserve"> </w:t>
                        </w:r>
                        <w:r>
                          <w:rPr>
                            <w:spacing w:val="-1"/>
                            <w:sz w:val="20"/>
                          </w:rPr>
                          <w:t xml:space="preserve"> </w:t>
                        </w:r>
                        <w:r>
                          <w:rPr>
                            <w:w w:val="99"/>
                            <w:sz w:val="20"/>
                          </w:rPr>
                          <w:t xml:space="preserve"> </w:t>
                        </w:r>
                      </w:p>
                    </w:tc>
                    <w:tc>
                      <w:tcPr>
                        <w:tcW w:w="1045" w:type="dxa"/>
                        <w:tcBorders>
                          <w:top w:val="single" w:sz="4" w:space="0" w:color="000000"/>
                          <w:left w:val="single" w:sz="4" w:space="0" w:color="000000"/>
                          <w:bottom w:val="single" w:sz="4" w:space="0" w:color="000000"/>
                          <w:right w:val="single" w:sz="4" w:space="0" w:color="000000"/>
                        </w:tcBorders>
                        <w:shd w:val="clear" w:color="auto" w:fill="C0C0C0"/>
                      </w:tcPr>
                      <w:p w14:paraId="019A4BF4" w14:textId="77777777" w:rsidR="00213317" w:rsidRDefault="0082023F">
                        <w:pPr>
                          <w:pStyle w:val="TableParagraph"/>
                          <w:spacing w:before="27"/>
                          <w:ind w:left="501" w:right="394"/>
                          <w:jc w:val="center"/>
                          <w:rPr>
                            <w:sz w:val="20"/>
                          </w:rPr>
                        </w:pPr>
                        <w:r>
                          <w:rPr>
                            <w:sz w:val="20"/>
                          </w:rPr>
                          <w:t xml:space="preserve">2 </w:t>
                        </w:r>
                      </w:p>
                    </w:tc>
                    <w:tc>
                      <w:tcPr>
                        <w:tcW w:w="1578" w:type="dxa"/>
                        <w:tcBorders>
                          <w:top w:val="single" w:sz="4" w:space="0" w:color="000000"/>
                          <w:left w:val="single" w:sz="4" w:space="0" w:color="000000"/>
                          <w:bottom w:val="single" w:sz="4" w:space="0" w:color="000000"/>
                          <w:right w:val="single" w:sz="4" w:space="0" w:color="000000"/>
                        </w:tcBorders>
                        <w:shd w:val="clear" w:color="auto" w:fill="C0C0C0"/>
                      </w:tcPr>
                      <w:p w14:paraId="17608B23" w14:textId="77777777" w:rsidR="00213317" w:rsidRDefault="0082023F">
                        <w:pPr>
                          <w:pStyle w:val="TableParagraph"/>
                          <w:spacing w:before="27"/>
                          <w:ind w:left="764" w:right="664"/>
                          <w:jc w:val="center"/>
                          <w:rPr>
                            <w:sz w:val="20"/>
                          </w:rPr>
                        </w:pPr>
                        <w:r>
                          <w:rPr>
                            <w:sz w:val="20"/>
                          </w:rPr>
                          <w:t xml:space="preserve">3 </w:t>
                        </w:r>
                      </w:p>
                    </w:tc>
                    <w:tc>
                      <w:tcPr>
                        <w:tcW w:w="1456" w:type="dxa"/>
                        <w:tcBorders>
                          <w:top w:val="single" w:sz="4" w:space="0" w:color="000000"/>
                          <w:left w:val="single" w:sz="4" w:space="0" w:color="000000"/>
                          <w:bottom w:val="single" w:sz="4" w:space="0" w:color="000000"/>
                          <w:right w:val="single" w:sz="4" w:space="0" w:color="000000"/>
                        </w:tcBorders>
                        <w:shd w:val="clear" w:color="auto" w:fill="C0C0C0"/>
                      </w:tcPr>
                      <w:p w14:paraId="6DC679BB" w14:textId="77777777" w:rsidR="00213317" w:rsidRDefault="0082023F">
                        <w:pPr>
                          <w:pStyle w:val="TableParagraph"/>
                          <w:spacing w:before="27"/>
                          <w:ind w:left="703" w:right="602"/>
                          <w:jc w:val="center"/>
                          <w:rPr>
                            <w:sz w:val="20"/>
                          </w:rPr>
                        </w:pPr>
                        <w:r>
                          <w:rPr>
                            <w:sz w:val="20"/>
                          </w:rPr>
                          <w:t xml:space="preserve">4 </w:t>
                        </w:r>
                      </w:p>
                    </w:tc>
                  </w:tr>
                  <w:tr w:rsidR="00213317" w14:paraId="3DCD432E"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0DD7FD12" w14:textId="77777777" w:rsidR="00213317" w:rsidRDefault="0082023F">
                        <w:pPr>
                          <w:pStyle w:val="TableParagraph"/>
                          <w:spacing w:before="27"/>
                          <w:ind w:left="107"/>
                          <w:jc w:val="left"/>
                          <w:rPr>
                            <w:sz w:val="20"/>
                          </w:rPr>
                        </w:pPr>
                        <w:r>
                          <w:rPr>
                            <w:sz w:val="20"/>
                          </w:rPr>
                          <w:t>一、一般公共预算财政拨款</w:t>
                        </w:r>
                        <w:r>
                          <w:rPr>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32145EE7" w14:textId="77777777" w:rsidR="00213317" w:rsidRDefault="0082023F">
                        <w:pPr>
                          <w:pStyle w:val="TableParagraph"/>
                          <w:spacing w:before="27"/>
                          <w:ind w:left="206"/>
                          <w:jc w:val="left"/>
                          <w:rPr>
                            <w:sz w:val="20"/>
                          </w:rPr>
                        </w:pPr>
                        <w:r>
                          <w:rPr>
                            <w:sz w:val="20"/>
                          </w:rPr>
                          <w:t xml:space="preserve">1 </w:t>
                        </w:r>
                      </w:p>
                    </w:tc>
                    <w:tc>
                      <w:tcPr>
                        <w:tcW w:w="1577" w:type="dxa"/>
                        <w:tcBorders>
                          <w:top w:val="single" w:sz="4" w:space="0" w:color="000000"/>
                          <w:left w:val="single" w:sz="4" w:space="0" w:color="000000"/>
                          <w:bottom w:val="single" w:sz="4" w:space="0" w:color="000000"/>
                          <w:right w:val="single" w:sz="4" w:space="0" w:color="000000"/>
                        </w:tcBorders>
                      </w:tcPr>
                      <w:p w14:paraId="528982B5" w14:textId="77777777" w:rsidR="00213317" w:rsidRDefault="0082023F">
                        <w:pPr>
                          <w:pStyle w:val="TableParagraph"/>
                          <w:spacing w:before="27"/>
                          <w:ind w:right="-15"/>
                          <w:rPr>
                            <w:sz w:val="20"/>
                          </w:rPr>
                        </w:pPr>
                        <w:r>
                          <w:rPr>
                            <w:sz w:val="20"/>
                          </w:rPr>
                          <w:t xml:space="preserve">9,276.69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00683BD7" w14:textId="77777777" w:rsidR="00213317" w:rsidRDefault="0082023F">
                        <w:pPr>
                          <w:pStyle w:val="TableParagraph"/>
                          <w:spacing w:before="27"/>
                          <w:ind w:left="109"/>
                          <w:jc w:val="left"/>
                          <w:rPr>
                            <w:sz w:val="20"/>
                          </w:rPr>
                        </w:pPr>
                        <w:r>
                          <w:rPr>
                            <w:sz w:val="20"/>
                          </w:rPr>
                          <w:t>一、一般公共服务支出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39CC51AA" w14:textId="77777777" w:rsidR="00213317" w:rsidRDefault="0082023F">
                        <w:pPr>
                          <w:pStyle w:val="TableParagraph"/>
                          <w:spacing w:before="27"/>
                          <w:ind w:left="152"/>
                          <w:jc w:val="left"/>
                          <w:rPr>
                            <w:sz w:val="20"/>
                          </w:rPr>
                        </w:pPr>
                        <w:r>
                          <w:rPr>
                            <w:sz w:val="20"/>
                          </w:rPr>
                          <w:t xml:space="preserve">30 </w:t>
                        </w:r>
                      </w:p>
                    </w:tc>
                    <w:tc>
                      <w:tcPr>
                        <w:tcW w:w="1045" w:type="dxa"/>
                        <w:tcBorders>
                          <w:top w:val="single" w:sz="4" w:space="0" w:color="000000"/>
                          <w:left w:val="single" w:sz="4" w:space="0" w:color="000000"/>
                          <w:bottom w:val="single" w:sz="4" w:space="0" w:color="000000"/>
                          <w:right w:val="single" w:sz="4" w:space="0" w:color="000000"/>
                        </w:tcBorders>
                      </w:tcPr>
                      <w:p w14:paraId="6E65C731" w14:textId="77777777" w:rsidR="00213317" w:rsidRDefault="0082023F">
                        <w:pPr>
                          <w:pStyle w:val="TableParagraph"/>
                          <w:spacing w:before="27"/>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51978242" w14:textId="77777777" w:rsidR="00213317" w:rsidRDefault="0082023F">
                        <w:pPr>
                          <w:pStyle w:val="TableParagraph"/>
                          <w:spacing w:before="27"/>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3C6D07B3" w14:textId="77777777" w:rsidR="00213317" w:rsidRDefault="0082023F">
                        <w:pPr>
                          <w:pStyle w:val="TableParagraph"/>
                          <w:spacing w:before="27"/>
                          <w:ind w:right="1"/>
                          <w:rPr>
                            <w:sz w:val="20"/>
                          </w:rPr>
                        </w:pPr>
                        <w:r>
                          <w:rPr>
                            <w:w w:val="99"/>
                            <w:sz w:val="20"/>
                          </w:rPr>
                          <w:t xml:space="preserve"> </w:t>
                        </w:r>
                      </w:p>
                    </w:tc>
                  </w:tr>
                  <w:tr w:rsidR="00213317" w14:paraId="5E944AC4"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06971DCC" w14:textId="77777777" w:rsidR="00213317" w:rsidRDefault="0082023F">
                        <w:pPr>
                          <w:pStyle w:val="TableParagraph"/>
                          <w:ind w:left="107"/>
                          <w:jc w:val="left"/>
                          <w:rPr>
                            <w:sz w:val="20"/>
                          </w:rPr>
                        </w:pPr>
                        <w:r>
                          <w:rPr>
                            <w:sz w:val="20"/>
                          </w:rPr>
                          <w:t>二、政府性基金预算财政拨款</w:t>
                        </w:r>
                        <w:r>
                          <w:rPr>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6E5EC5AB" w14:textId="77777777" w:rsidR="00213317" w:rsidRDefault="0082023F">
                        <w:pPr>
                          <w:pStyle w:val="TableParagraph"/>
                          <w:ind w:left="206"/>
                          <w:jc w:val="left"/>
                          <w:rPr>
                            <w:sz w:val="20"/>
                          </w:rPr>
                        </w:pPr>
                        <w:r>
                          <w:rPr>
                            <w:sz w:val="20"/>
                          </w:rPr>
                          <w:t xml:space="preserve">2 </w:t>
                        </w:r>
                      </w:p>
                    </w:tc>
                    <w:tc>
                      <w:tcPr>
                        <w:tcW w:w="1577" w:type="dxa"/>
                        <w:tcBorders>
                          <w:top w:val="single" w:sz="4" w:space="0" w:color="000000"/>
                          <w:left w:val="single" w:sz="4" w:space="0" w:color="000000"/>
                          <w:bottom w:val="single" w:sz="4" w:space="0" w:color="000000"/>
                          <w:right w:val="single" w:sz="4" w:space="0" w:color="000000"/>
                        </w:tcBorders>
                      </w:tcPr>
                      <w:p w14:paraId="44D2118E" w14:textId="77777777" w:rsidR="00213317" w:rsidRDefault="0082023F">
                        <w:pPr>
                          <w:pStyle w:val="TableParagraph"/>
                          <w:ind w:right="-15"/>
                          <w:rPr>
                            <w:sz w:val="20"/>
                          </w:rPr>
                        </w:pPr>
                        <w:r>
                          <w:rPr>
                            <w:sz w:val="20"/>
                          </w:rPr>
                          <w:t xml:space="preserve">205.19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49F845BC" w14:textId="77777777" w:rsidR="00213317" w:rsidRDefault="0082023F">
                        <w:pPr>
                          <w:pStyle w:val="TableParagraph"/>
                          <w:ind w:left="109"/>
                          <w:jc w:val="left"/>
                          <w:rPr>
                            <w:sz w:val="20"/>
                          </w:rPr>
                        </w:pPr>
                        <w:r>
                          <w:rPr>
                            <w:sz w:val="20"/>
                          </w:rPr>
                          <w:t>二、外交支出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54980C45" w14:textId="77777777" w:rsidR="00213317" w:rsidRDefault="0082023F">
                        <w:pPr>
                          <w:pStyle w:val="TableParagraph"/>
                          <w:ind w:left="152"/>
                          <w:jc w:val="left"/>
                          <w:rPr>
                            <w:sz w:val="20"/>
                          </w:rPr>
                        </w:pPr>
                        <w:r>
                          <w:rPr>
                            <w:sz w:val="20"/>
                          </w:rPr>
                          <w:t xml:space="preserve">31 </w:t>
                        </w:r>
                      </w:p>
                    </w:tc>
                    <w:tc>
                      <w:tcPr>
                        <w:tcW w:w="1045" w:type="dxa"/>
                        <w:tcBorders>
                          <w:top w:val="single" w:sz="4" w:space="0" w:color="000000"/>
                          <w:left w:val="single" w:sz="4" w:space="0" w:color="000000"/>
                          <w:bottom w:val="single" w:sz="4" w:space="0" w:color="000000"/>
                          <w:right w:val="single" w:sz="4" w:space="0" w:color="000000"/>
                        </w:tcBorders>
                      </w:tcPr>
                      <w:p w14:paraId="681B9E23" w14:textId="77777777" w:rsidR="00213317" w:rsidRDefault="0082023F">
                        <w:pPr>
                          <w:pStyle w:val="TableParagraph"/>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068E9436" w14:textId="77777777" w:rsidR="00213317" w:rsidRDefault="0082023F">
                        <w:pPr>
                          <w:pStyle w:val="TableParagraph"/>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26D899E2" w14:textId="77777777" w:rsidR="00213317" w:rsidRDefault="0082023F">
                        <w:pPr>
                          <w:pStyle w:val="TableParagraph"/>
                          <w:ind w:right="1"/>
                          <w:rPr>
                            <w:sz w:val="20"/>
                          </w:rPr>
                        </w:pPr>
                        <w:r>
                          <w:rPr>
                            <w:w w:val="99"/>
                            <w:sz w:val="20"/>
                          </w:rPr>
                          <w:t xml:space="preserve"> </w:t>
                        </w:r>
                      </w:p>
                    </w:tc>
                  </w:tr>
                  <w:tr w:rsidR="00213317" w14:paraId="09B824D9"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7A052EF8"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33E7E445" w14:textId="77777777" w:rsidR="00213317" w:rsidRDefault="0082023F">
                        <w:pPr>
                          <w:pStyle w:val="TableParagraph"/>
                          <w:spacing w:before="27"/>
                          <w:ind w:left="206"/>
                          <w:jc w:val="left"/>
                          <w:rPr>
                            <w:sz w:val="20"/>
                          </w:rPr>
                        </w:pPr>
                        <w:r>
                          <w:rPr>
                            <w:sz w:val="20"/>
                          </w:rPr>
                          <w:t xml:space="preserve">3 </w:t>
                        </w:r>
                      </w:p>
                    </w:tc>
                    <w:tc>
                      <w:tcPr>
                        <w:tcW w:w="1577" w:type="dxa"/>
                        <w:tcBorders>
                          <w:top w:val="single" w:sz="4" w:space="0" w:color="000000"/>
                          <w:left w:val="single" w:sz="4" w:space="0" w:color="000000"/>
                          <w:bottom w:val="single" w:sz="4" w:space="0" w:color="000000"/>
                          <w:right w:val="single" w:sz="4" w:space="0" w:color="000000"/>
                        </w:tcBorders>
                      </w:tcPr>
                      <w:p w14:paraId="622CEE6D" w14:textId="77777777" w:rsidR="00213317" w:rsidRDefault="0082023F">
                        <w:pPr>
                          <w:pStyle w:val="TableParagraph"/>
                          <w:spacing w:before="27"/>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70C3B0C0" w14:textId="77777777" w:rsidR="00213317" w:rsidRDefault="0082023F">
                        <w:pPr>
                          <w:pStyle w:val="TableParagraph"/>
                          <w:spacing w:before="27"/>
                          <w:ind w:left="109"/>
                          <w:jc w:val="left"/>
                          <w:rPr>
                            <w:sz w:val="20"/>
                          </w:rPr>
                        </w:pPr>
                        <w:r>
                          <w:rPr>
                            <w:sz w:val="20"/>
                          </w:rPr>
                          <w:t>三、国防支出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1E6097D5" w14:textId="77777777" w:rsidR="00213317" w:rsidRDefault="0082023F">
                        <w:pPr>
                          <w:pStyle w:val="TableParagraph"/>
                          <w:spacing w:before="27"/>
                          <w:ind w:left="152"/>
                          <w:jc w:val="left"/>
                          <w:rPr>
                            <w:sz w:val="20"/>
                          </w:rPr>
                        </w:pPr>
                        <w:r>
                          <w:rPr>
                            <w:sz w:val="20"/>
                          </w:rPr>
                          <w:t xml:space="preserve">32 </w:t>
                        </w:r>
                      </w:p>
                    </w:tc>
                    <w:tc>
                      <w:tcPr>
                        <w:tcW w:w="1045" w:type="dxa"/>
                        <w:tcBorders>
                          <w:top w:val="single" w:sz="4" w:space="0" w:color="000000"/>
                          <w:left w:val="single" w:sz="4" w:space="0" w:color="000000"/>
                          <w:bottom w:val="single" w:sz="4" w:space="0" w:color="000000"/>
                          <w:right w:val="single" w:sz="4" w:space="0" w:color="000000"/>
                        </w:tcBorders>
                      </w:tcPr>
                      <w:p w14:paraId="7AAD9760" w14:textId="77777777" w:rsidR="00213317" w:rsidRDefault="0082023F">
                        <w:pPr>
                          <w:pStyle w:val="TableParagraph"/>
                          <w:spacing w:before="27"/>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70952546" w14:textId="77777777" w:rsidR="00213317" w:rsidRDefault="0082023F">
                        <w:pPr>
                          <w:pStyle w:val="TableParagraph"/>
                          <w:spacing w:before="27"/>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24C3E1BF" w14:textId="77777777" w:rsidR="00213317" w:rsidRDefault="0082023F">
                        <w:pPr>
                          <w:pStyle w:val="TableParagraph"/>
                          <w:spacing w:before="27"/>
                          <w:ind w:right="1"/>
                          <w:rPr>
                            <w:sz w:val="20"/>
                          </w:rPr>
                        </w:pPr>
                        <w:r>
                          <w:rPr>
                            <w:w w:val="99"/>
                            <w:sz w:val="20"/>
                          </w:rPr>
                          <w:t xml:space="preserve"> </w:t>
                        </w:r>
                      </w:p>
                    </w:tc>
                  </w:tr>
                  <w:tr w:rsidR="00213317" w14:paraId="34C4DB76" w14:textId="77777777">
                    <w:trPr>
                      <w:trHeight w:val="313"/>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786A3EBE" w14:textId="77777777" w:rsidR="00213317" w:rsidRDefault="0082023F">
                        <w:pPr>
                          <w:pStyle w:val="TableParagraph"/>
                          <w:spacing w:before="30"/>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1EF5FBC8" w14:textId="77777777" w:rsidR="00213317" w:rsidRDefault="0082023F">
                        <w:pPr>
                          <w:pStyle w:val="TableParagraph"/>
                          <w:spacing w:before="30"/>
                          <w:ind w:left="206"/>
                          <w:jc w:val="left"/>
                          <w:rPr>
                            <w:sz w:val="20"/>
                          </w:rPr>
                        </w:pPr>
                        <w:r>
                          <w:rPr>
                            <w:sz w:val="20"/>
                          </w:rPr>
                          <w:t xml:space="preserve">4 </w:t>
                        </w:r>
                      </w:p>
                    </w:tc>
                    <w:tc>
                      <w:tcPr>
                        <w:tcW w:w="1577" w:type="dxa"/>
                        <w:tcBorders>
                          <w:top w:val="single" w:sz="4" w:space="0" w:color="000000"/>
                          <w:left w:val="single" w:sz="4" w:space="0" w:color="000000"/>
                          <w:bottom w:val="single" w:sz="4" w:space="0" w:color="000000"/>
                          <w:right w:val="single" w:sz="4" w:space="0" w:color="000000"/>
                        </w:tcBorders>
                      </w:tcPr>
                      <w:p w14:paraId="5DC8EBC4" w14:textId="77777777" w:rsidR="00213317" w:rsidRDefault="0082023F">
                        <w:pPr>
                          <w:pStyle w:val="TableParagraph"/>
                          <w:spacing w:before="30"/>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00099C51" w14:textId="77777777" w:rsidR="00213317" w:rsidRDefault="0082023F">
                        <w:pPr>
                          <w:pStyle w:val="TableParagraph"/>
                          <w:spacing w:before="30"/>
                          <w:ind w:left="109"/>
                          <w:jc w:val="left"/>
                          <w:rPr>
                            <w:sz w:val="20"/>
                          </w:rPr>
                        </w:pPr>
                        <w:r>
                          <w:rPr>
                            <w:sz w:val="20"/>
                          </w:rPr>
                          <w:t>四、公共安全支出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0BBE884D" w14:textId="77777777" w:rsidR="00213317" w:rsidRDefault="0082023F">
                        <w:pPr>
                          <w:pStyle w:val="TableParagraph"/>
                          <w:spacing w:before="30"/>
                          <w:ind w:left="152"/>
                          <w:jc w:val="left"/>
                          <w:rPr>
                            <w:sz w:val="20"/>
                          </w:rPr>
                        </w:pPr>
                        <w:r>
                          <w:rPr>
                            <w:sz w:val="20"/>
                          </w:rPr>
                          <w:t xml:space="preserve">33 </w:t>
                        </w:r>
                      </w:p>
                    </w:tc>
                    <w:tc>
                      <w:tcPr>
                        <w:tcW w:w="1045" w:type="dxa"/>
                        <w:tcBorders>
                          <w:top w:val="single" w:sz="4" w:space="0" w:color="000000"/>
                          <w:left w:val="single" w:sz="4" w:space="0" w:color="000000"/>
                          <w:bottom w:val="single" w:sz="4" w:space="0" w:color="000000"/>
                          <w:right w:val="single" w:sz="4" w:space="0" w:color="000000"/>
                        </w:tcBorders>
                      </w:tcPr>
                      <w:p w14:paraId="277FA048" w14:textId="77777777" w:rsidR="00213317" w:rsidRDefault="0082023F">
                        <w:pPr>
                          <w:pStyle w:val="TableParagraph"/>
                          <w:spacing w:before="30"/>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6634B507" w14:textId="77777777" w:rsidR="00213317" w:rsidRDefault="0082023F">
                        <w:pPr>
                          <w:pStyle w:val="TableParagraph"/>
                          <w:spacing w:before="30"/>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0F11B120" w14:textId="77777777" w:rsidR="00213317" w:rsidRDefault="0082023F">
                        <w:pPr>
                          <w:pStyle w:val="TableParagraph"/>
                          <w:spacing w:before="30"/>
                          <w:ind w:right="1"/>
                          <w:rPr>
                            <w:sz w:val="20"/>
                          </w:rPr>
                        </w:pPr>
                        <w:r>
                          <w:rPr>
                            <w:w w:val="99"/>
                            <w:sz w:val="20"/>
                          </w:rPr>
                          <w:t xml:space="preserve"> </w:t>
                        </w:r>
                      </w:p>
                    </w:tc>
                  </w:tr>
                  <w:tr w:rsidR="00213317" w14:paraId="1B2FAB24" w14:textId="77777777">
                    <w:trPr>
                      <w:trHeight w:val="312"/>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7F24189A"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26D0CAE0" w14:textId="77777777" w:rsidR="00213317" w:rsidRDefault="0082023F">
                        <w:pPr>
                          <w:pStyle w:val="TableParagraph"/>
                          <w:ind w:left="206"/>
                          <w:jc w:val="left"/>
                          <w:rPr>
                            <w:sz w:val="20"/>
                          </w:rPr>
                        </w:pPr>
                        <w:r>
                          <w:rPr>
                            <w:sz w:val="20"/>
                          </w:rPr>
                          <w:t xml:space="preserve">5 </w:t>
                        </w:r>
                      </w:p>
                    </w:tc>
                    <w:tc>
                      <w:tcPr>
                        <w:tcW w:w="1577" w:type="dxa"/>
                        <w:tcBorders>
                          <w:top w:val="single" w:sz="4" w:space="0" w:color="000000"/>
                          <w:left w:val="single" w:sz="4" w:space="0" w:color="000000"/>
                          <w:bottom w:val="single" w:sz="4" w:space="0" w:color="000000"/>
                          <w:right w:val="single" w:sz="4" w:space="0" w:color="000000"/>
                        </w:tcBorders>
                      </w:tcPr>
                      <w:p w14:paraId="3303C1D3" w14:textId="77777777" w:rsidR="00213317" w:rsidRDefault="0082023F">
                        <w:pPr>
                          <w:pStyle w:val="TableParagraph"/>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322F9C50" w14:textId="77777777" w:rsidR="00213317" w:rsidRDefault="0082023F">
                        <w:pPr>
                          <w:pStyle w:val="TableParagraph"/>
                          <w:ind w:left="109"/>
                          <w:jc w:val="left"/>
                          <w:rPr>
                            <w:sz w:val="20"/>
                          </w:rPr>
                        </w:pPr>
                        <w:r>
                          <w:rPr>
                            <w:sz w:val="20"/>
                          </w:rPr>
                          <w:t>五、教育支出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678C68AD" w14:textId="77777777" w:rsidR="00213317" w:rsidRDefault="0082023F">
                        <w:pPr>
                          <w:pStyle w:val="TableParagraph"/>
                          <w:ind w:left="152"/>
                          <w:jc w:val="left"/>
                          <w:rPr>
                            <w:sz w:val="20"/>
                          </w:rPr>
                        </w:pPr>
                        <w:r>
                          <w:rPr>
                            <w:sz w:val="20"/>
                          </w:rPr>
                          <w:t xml:space="preserve">34 </w:t>
                        </w:r>
                      </w:p>
                    </w:tc>
                    <w:tc>
                      <w:tcPr>
                        <w:tcW w:w="1045" w:type="dxa"/>
                        <w:tcBorders>
                          <w:top w:val="single" w:sz="4" w:space="0" w:color="000000"/>
                          <w:left w:val="single" w:sz="4" w:space="0" w:color="000000"/>
                          <w:bottom w:val="single" w:sz="4" w:space="0" w:color="000000"/>
                          <w:right w:val="single" w:sz="4" w:space="0" w:color="000000"/>
                        </w:tcBorders>
                      </w:tcPr>
                      <w:p w14:paraId="109896DB" w14:textId="77777777" w:rsidR="00213317" w:rsidRDefault="0082023F">
                        <w:pPr>
                          <w:pStyle w:val="TableParagraph"/>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48E01983" w14:textId="77777777" w:rsidR="00213317" w:rsidRDefault="0082023F">
                        <w:pPr>
                          <w:pStyle w:val="TableParagraph"/>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583F9B24" w14:textId="77777777" w:rsidR="00213317" w:rsidRDefault="0082023F">
                        <w:pPr>
                          <w:pStyle w:val="TableParagraph"/>
                          <w:ind w:right="1"/>
                          <w:rPr>
                            <w:sz w:val="20"/>
                          </w:rPr>
                        </w:pPr>
                        <w:r>
                          <w:rPr>
                            <w:w w:val="99"/>
                            <w:sz w:val="20"/>
                          </w:rPr>
                          <w:t xml:space="preserve"> </w:t>
                        </w:r>
                      </w:p>
                    </w:tc>
                  </w:tr>
                  <w:tr w:rsidR="00213317" w14:paraId="2DD26993"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0EC54F9C"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428BCABF" w14:textId="77777777" w:rsidR="00213317" w:rsidRDefault="0082023F">
                        <w:pPr>
                          <w:pStyle w:val="TableParagraph"/>
                          <w:spacing w:before="27"/>
                          <w:ind w:left="206"/>
                          <w:jc w:val="left"/>
                          <w:rPr>
                            <w:sz w:val="20"/>
                          </w:rPr>
                        </w:pPr>
                        <w:r>
                          <w:rPr>
                            <w:sz w:val="20"/>
                          </w:rPr>
                          <w:t xml:space="preserve">6 </w:t>
                        </w:r>
                      </w:p>
                    </w:tc>
                    <w:tc>
                      <w:tcPr>
                        <w:tcW w:w="1577" w:type="dxa"/>
                        <w:tcBorders>
                          <w:top w:val="single" w:sz="4" w:space="0" w:color="000000"/>
                          <w:left w:val="single" w:sz="4" w:space="0" w:color="000000"/>
                          <w:bottom w:val="single" w:sz="4" w:space="0" w:color="000000"/>
                          <w:right w:val="single" w:sz="4" w:space="0" w:color="000000"/>
                        </w:tcBorders>
                      </w:tcPr>
                      <w:p w14:paraId="07EDC846" w14:textId="77777777" w:rsidR="00213317" w:rsidRDefault="0082023F">
                        <w:pPr>
                          <w:pStyle w:val="TableParagraph"/>
                          <w:spacing w:before="27"/>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4828D276" w14:textId="77777777" w:rsidR="00213317" w:rsidRDefault="0082023F">
                        <w:pPr>
                          <w:pStyle w:val="TableParagraph"/>
                          <w:spacing w:before="27"/>
                          <w:ind w:left="109"/>
                          <w:jc w:val="left"/>
                          <w:rPr>
                            <w:sz w:val="20"/>
                          </w:rPr>
                        </w:pPr>
                        <w:r>
                          <w:rPr>
                            <w:sz w:val="20"/>
                          </w:rPr>
                          <w:t>六、科学技术支出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611ED913" w14:textId="77777777" w:rsidR="00213317" w:rsidRDefault="0082023F">
                        <w:pPr>
                          <w:pStyle w:val="TableParagraph"/>
                          <w:spacing w:before="27"/>
                          <w:ind w:left="152"/>
                          <w:jc w:val="left"/>
                          <w:rPr>
                            <w:sz w:val="20"/>
                          </w:rPr>
                        </w:pPr>
                        <w:r>
                          <w:rPr>
                            <w:sz w:val="20"/>
                          </w:rPr>
                          <w:t xml:space="preserve">35 </w:t>
                        </w:r>
                      </w:p>
                    </w:tc>
                    <w:tc>
                      <w:tcPr>
                        <w:tcW w:w="1045" w:type="dxa"/>
                        <w:tcBorders>
                          <w:top w:val="single" w:sz="4" w:space="0" w:color="000000"/>
                          <w:left w:val="single" w:sz="4" w:space="0" w:color="000000"/>
                          <w:bottom w:val="single" w:sz="4" w:space="0" w:color="000000"/>
                          <w:right w:val="single" w:sz="4" w:space="0" w:color="000000"/>
                        </w:tcBorders>
                      </w:tcPr>
                      <w:p w14:paraId="777A906E" w14:textId="77777777" w:rsidR="00213317" w:rsidRDefault="0082023F">
                        <w:pPr>
                          <w:pStyle w:val="TableParagraph"/>
                          <w:spacing w:before="27"/>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3403C6B2" w14:textId="77777777" w:rsidR="00213317" w:rsidRDefault="0082023F">
                        <w:pPr>
                          <w:pStyle w:val="TableParagraph"/>
                          <w:spacing w:before="27"/>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0FEA6286" w14:textId="77777777" w:rsidR="00213317" w:rsidRDefault="0082023F">
                        <w:pPr>
                          <w:pStyle w:val="TableParagraph"/>
                          <w:spacing w:before="27"/>
                          <w:ind w:right="1"/>
                          <w:rPr>
                            <w:sz w:val="20"/>
                          </w:rPr>
                        </w:pPr>
                        <w:r>
                          <w:rPr>
                            <w:w w:val="99"/>
                            <w:sz w:val="20"/>
                          </w:rPr>
                          <w:t xml:space="preserve"> </w:t>
                        </w:r>
                      </w:p>
                    </w:tc>
                  </w:tr>
                  <w:tr w:rsidR="00213317" w14:paraId="13D81547"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7C28FD65"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4B8E1975" w14:textId="77777777" w:rsidR="00213317" w:rsidRDefault="0082023F">
                        <w:pPr>
                          <w:pStyle w:val="TableParagraph"/>
                          <w:ind w:left="206"/>
                          <w:jc w:val="left"/>
                          <w:rPr>
                            <w:sz w:val="20"/>
                          </w:rPr>
                        </w:pPr>
                        <w:r>
                          <w:rPr>
                            <w:sz w:val="20"/>
                          </w:rPr>
                          <w:t xml:space="preserve">7 </w:t>
                        </w:r>
                      </w:p>
                    </w:tc>
                    <w:tc>
                      <w:tcPr>
                        <w:tcW w:w="1577" w:type="dxa"/>
                        <w:tcBorders>
                          <w:top w:val="single" w:sz="4" w:space="0" w:color="000000"/>
                          <w:left w:val="single" w:sz="4" w:space="0" w:color="000000"/>
                          <w:bottom w:val="single" w:sz="4" w:space="0" w:color="000000"/>
                          <w:right w:val="single" w:sz="4" w:space="0" w:color="000000"/>
                        </w:tcBorders>
                      </w:tcPr>
                      <w:p w14:paraId="25736A75" w14:textId="77777777" w:rsidR="00213317" w:rsidRDefault="0082023F">
                        <w:pPr>
                          <w:pStyle w:val="TableParagraph"/>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57C7D2E2" w14:textId="77777777" w:rsidR="00213317" w:rsidRDefault="0082023F">
                        <w:pPr>
                          <w:pStyle w:val="TableParagraph"/>
                          <w:ind w:left="109"/>
                          <w:jc w:val="left"/>
                          <w:rPr>
                            <w:sz w:val="20"/>
                          </w:rPr>
                        </w:pPr>
                        <w:r>
                          <w:rPr>
                            <w:sz w:val="20"/>
                          </w:rPr>
                          <w:t>七、文化旅游体育与传媒支出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27F213C6" w14:textId="77777777" w:rsidR="00213317" w:rsidRDefault="0082023F">
                        <w:pPr>
                          <w:pStyle w:val="TableParagraph"/>
                          <w:ind w:left="152"/>
                          <w:jc w:val="left"/>
                          <w:rPr>
                            <w:sz w:val="20"/>
                          </w:rPr>
                        </w:pPr>
                        <w:r>
                          <w:rPr>
                            <w:sz w:val="20"/>
                          </w:rPr>
                          <w:t xml:space="preserve">36 </w:t>
                        </w:r>
                      </w:p>
                    </w:tc>
                    <w:tc>
                      <w:tcPr>
                        <w:tcW w:w="1045" w:type="dxa"/>
                        <w:tcBorders>
                          <w:top w:val="single" w:sz="4" w:space="0" w:color="000000"/>
                          <w:left w:val="single" w:sz="4" w:space="0" w:color="000000"/>
                          <w:bottom w:val="single" w:sz="4" w:space="0" w:color="000000"/>
                          <w:right w:val="single" w:sz="4" w:space="0" w:color="000000"/>
                        </w:tcBorders>
                      </w:tcPr>
                      <w:p w14:paraId="0CED6D72" w14:textId="77777777" w:rsidR="00213317" w:rsidRDefault="0082023F">
                        <w:pPr>
                          <w:pStyle w:val="TableParagraph"/>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0B8C7214" w14:textId="77777777" w:rsidR="00213317" w:rsidRDefault="0082023F">
                        <w:pPr>
                          <w:pStyle w:val="TableParagraph"/>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26011D91" w14:textId="77777777" w:rsidR="00213317" w:rsidRDefault="0082023F">
                        <w:pPr>
                          <w:pStyle w:val="TableParagraph"/>
                          <w:ind w:right="1"/>
                          <w:rPr>
                            <w:sz w:val="20"/>
                          </w:rPr>
                        </w:pPr>
                        <w:r>
                          <w:rPr>
                            <w:w w:val="99"/>
                            <w:sz w:val="20"/>
                          </w:rPr>
                          <w:t xml:space="preserve"> </w:t>
                        </w:r>
                      </w:p>
                    </w:tc>
                  </w:tr>
                  <w:tr w:rsidR="00213317" w14:paraId="136541D6"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63B4F0D9"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2F88AD8B" w14:textId="77777777" w:rsidR="00213317" w:rsidRDefault="0082023F">
                        <w:pPr>
                          <w:pStyle w:val="TableParagraph"/>
                          <w:spacing w:before="27"/>
                          <w:ind w:left="206"/>
                          <w:jc w:val="left"/>
                          <w:rPr>
                            <w:sz w:val="20"/>
                          </w:rPr>
                        </w:pPr>
                        <w:r>
                          <w:rPr>
                            <w:sz w:val="20"/>
                          </w:rPr>
                          <w:t xml:space="preserve">8 </w:t>
                        </w:r>
                      </w:p>
                    </w:tc>
                    <w:tc>
                      <w:tcPr>
                        <w:tcW w:w="1577" w:type="dxa"/>
                        <w:tcBorders>
                          <w:top w:val="single" w:sz="4" w:space="0" w:color="000000"/>
                          <w:left w:val="single" w:sz="4" w:space="0" w:color="000000"/>
                          <w:bottom w:val="single" w:sz="4" w:space="0" w:color="000000"/>
                          <w:right w:val="single" w:sz="4" w:space="0" w:color="000000"/>
                        </w:tcBorders>
                      </w:tcPr>
                      <w:p w14:paraId="297678E0" w14:textId="77777777" w:rsidR="00213317" w:rsidRDefault="0082023F">
                        <w:pPr>
                          <w:pStyle w:val="TableParagraph"/>
                          <w:spacing w:before="27"/>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4107F8E0" w14:textId="77777777" w:rsidR="00213317" w:rsidRDefault="0082023F">
                        <w:pPr>
                          <w:pStyle w:val="TableParagraph"/>
                          <w:spacing w:before="27"/>
                          <w:ind w:left="109"/>
                          <w:jc w:val="left"/>
                          <w:rPr>
                            <w:sz w:val="20"/>
                          </w:rPr>
                        </w:pPr>
                        <w:r>
                          <w:rPr>
                            <w:sz w:val="20"/>
                          </w:rPr>
                          <w:t>八、社会保障和就业支出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69E3787F" w14:textId="77777777" w:rsidR="00213317" w:rsidRDefault="0082023F">
                        <w:pPr>
                          <w:pStyle w:val="TableParagraph"/>
                          <w:spacing w:before="27"/>
                          <w:ind w:left="152"/>
                          <w:jc w:val="left"/>
                          <w:rPr>
                            <w:sz w:val="20"/>
                          </w:rPr>
                        </w:pPr>
                        <w:r>
                          <w:rPr>
                            <w:sz w:val="20"/>
                          </w:rPr>
                          <w:t xml:space="preserve">37 </w:t>
                        </w:r>
                      </w:p>
                    </w:tc>
                    <w:tc>
                      <w:tcPr>
                        <w:tcW w:w="1045" w:type="dxa"/>
                        <w:tcBorders>
                          <w:top w:val="single" w:sz="4" w:space="0" w:color="000000"/>
                          <w:left w:val="single" w:sz="4" w:space="0" w:color="000000"/>
                          <w:bottom w:val="single" w:sz="4" w:space="0" w:color="000000"/>
                          <w:right w:val="single" w:sz="4" w:space="0" w:color="000000"/>
                        </w:tcBorders>
                      </w:tcPr>
                      <w:p w14:paraId="56929925" w14:textId="77777777" w:rsidR="00213317" w:rsidRDefault="0082023F">
                        <w:pPr>
                          <w:pStyle w:val="TableParagraph"/>
                          <w:spacing w:before="27"/>
                          <w:ind w:right="-15"/>
                          <w:rPr>
                            <w:sz w:val="20"/>
                          </w:rPr>
                        </w:pPr>
                        <w:r>
                          <w:rPr>
                            <w:sz w:val="20"/>
                          </w:rPr>
                          <w:t xml:space="preserve">17.47 </w:t>
                        </w:r>
                      </w:p>
                    </w:tc>
                    <w:tc>
                      <w:tcPr>
                        <w:tcW w:w="1578" w:type="dxa"/>
                        <w:tcBorders>
                          <w:top w:val="single" w:sz="4" w:space="0" w:color="000000"/>
                          <w:left w:val="single" w:sz="4" w:space="0" w:color="000000"/>
                          <w:bottom w:val="single" w:sz="4" w:space="0" w:color="000000"/>
                          <w:right w:val="single" w:sz="4" w:space="0" w:color="000000"/>
                        </w:tcBorders>
                      </w:tcPr>
                      <w:p w14:paraId="510A07B1" w14:textId="77777777" w:rsidR="00213317" w:rsidRDefault="0082023F">
                        <w:pPr>
                          <w:pStyle w:val="TableParagraph"/>
                          <w:spacing w:before="27"/>
                          <w:rPr>
                            <w:sz w:val="20"/>
                          </w:rPr>
                        </w:pPr>
                        <w:r>
                          <w:rPr>
                            <w:sz w:val="20"/>
                          </w:rPr>
                          <w:t xml:space="preserve">17.47 </w:t>
                        </w:r>
                      </w:p>
                    </w:tc>
                    <w:tc>
                      <w:tcPr>
                        <w:tcW w:w="1456" w:type="dxa"/>
                        <w:tcBorders>
                          <w:top w:val="single" w:sz="4" w:space="0" w:color="000000"/>
                          <w:left w:val="single" w:sz="4" w:space="0" w:color="000000"/>
                          <w:bottom w:val="single" w:sz="4" w:space="0" w:color="000000"/>
                          <w:right w:val="single" w:sz="4" w:space="0" w:color="000000"/>
                        </w:tcBorders>
                      </w:tcPr>
                      <w:p w14:paraId="08D5F6AF" w14:textId="77777777" w:rsidR="00213317" w:rsidRDefault="0082023F">
                        <w:pPr>
                          <w:pStyle w:val="TableParagraph"/>
                          <w:spacing w:before="27"/>
                          <w:ind w:right="1"/>
                          <w:rPr>
                            <w:sz w:val="20"/>
                          </w:rPr>
                        </w:pPr>
                        <w:r>
                          <w:rPr>
                            <w:w w:val="99"/>
                            <w:sz w:val="20"/>
                          </w:rPr>
                          <w:t xml:space="preserve"> </w:t>
                        </w:r>
                      </w:p>
                    </w:tc>
                  </w:tr>
                  <w:tr w:rsidR="00213317" w14:paraId="78D7738B"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2E9B734E"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1CA33288" w14:textId="77777777" w:rsidR="00213317" w:rsidRDefault="0082023F">
                        <w:pPr>
                          <w:pStyle w:val="TableParagraph"/>
                          <w:ind w:left="206"/>
                          <w:jc w:val="left"/>
                          <w:rPr>
                            <w:sz w:val="20"/>
                          </w:rPr>
                        </w:pPr>
                        <w:r>
                          <w:rPr>
                            <w:sz w:val="20"/>
                          </w:rPr>
                          <w:t xml:space="preserve">9 </w:t>
                        </w:r>
                      </w:p>
                    </w:tc>
                    <w:tc>
                      <w:tcPr>
                        <w:tcW w:w="1577" w:type="dxa"/>
                        <w:tcBorders>
                          <w:top w:val="single" w:sz="4" w:space="0" w:color="000000"/>
                          <w:left w:val="single" w:sz="4" w:space="0" w:color="000000"/>
                          <w:bottom w:val="single" w:sz="4" w:space="0" w:color="000000"/>
                          <w:right w:val="single" w:sz="4" w:space="0" w:color="000000"/>
                        </w:tcBorders>
                      </w:tcPr>
                      <w:p w14:paraId="3BD651EA" w14:textId="77777777" w:rsidR="00213317" w:rsidRDefault="0082023F">
                        <w:pPr>
                          <w:pStyle w:val="TableParagraph"/>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281154ED" w14:textId="77777777" w:rsidR="00213317" w:rsidRDefault="0082023F">
                        <w:pPr>
                          <w:pStyle w:val="TableParagraph"/>
                          <w:ind w:left="109"/>
                          <w:jc w:val="left"/>
                          <w:rPr>
                            <w:sz w:val="20"/>
                          </w:rPr>
                        </w:pPr>
                        <w:r>
                          <w:rPr>
                            <w:sz w:val="20"/>
                          </w:rPr>
                          <w:t>九、卫生健康支出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3BF3D68C" w14:textId="77777777" w:rsidR="00213317" w:rsidRDefault="0082023F">
                        <w:pPr>
                          <w:pStyle w:val="TableParagraph"/>
                          <w:ind w:left="152"/>
                          <w:jc w:val="left"/>
                          <w:rPr>
                            <w:sz w:val="20"/>
                          </w:rPr>
                        </w:pPr>
                        <w:r>
                          <w:rPr>
                            <w:sz w:val="20"/>
                          </w:rPr>
                          <w:t xml:space="preserve">38 </w:t>
                        </w:r>
                      </w:p>
                    </w:tc>
                    <w:tc>
                      <w:tcPr>
                        <w:tcW w:w="1045" w:type="dxa"/>
                        <w:tcBorders>
                          <w:top w:val="single" w:sz="4" w:space="0" w:color="000000"/>
                          <w:left w:val="single" w:sz="4" w:space="0" w:color="000000"/>
                          <w:bottom w:val="single" w:sz="4" w:space="0" w:color="000000"/>
                          <w:right w:val="single" w:sz="4" w:space="0" w:color="000000"/>
                        </w:tcBorders>
                      </w:tcPr>
                      <w:p w14:paraId="147A9985" w14:textId="77777777" w:rsidR="00213317" w:rsidRDefault="0082023F">
                        <w:pPr>
                          <w:pStyle w:val="TableParagraph"/>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3E6042EE" w14:textId="77777777" w:rsidR="00213317" w:rsidRDefault="0082023F">
                        <w:pPr>
                          <w:pStyle w:val="TableParagraph"/>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0DF48678" w14:textId="77777777" w:rsidR="00213317" w:rsidRDefault="0082023F">
                        <w:pPr>
                          <w:pStyle w:val="TableParagraph"/>
                          <w:ind w:right="1"/>
                          <w:rPr>
                            <w:sz w:val="20"/>
                          </w:rPr>
                        </w:pPr>
                        <w:r>
                          <w:rPr>
                            <w:w w:val="99"/>
                            <w:sz w:val="20"/>
                          </w:rPr>
                          <w:t xml:space="preserve"> </w:t>
                        </w:r>
                      </w:p>
                    </w:tc>
                  </w:tr>
                  <w:tr w:rsidR="00213317" w14:paraId="77E37F4A" w14:textId="77777777">
                    <w:trPr>
                      <w:trHeight w:val="313"/>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7C78A669" w14:textId="77777777" w:rsidR="00213317" w:rsidRDefault="0082023F">
                        <w:pPr>
                          <w:pStyle w:val="TableParagraph"/>
                          <w:spacing w:before="30"/>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3B95015B" w14:textId="77777777" w:rsidR="00213317" w:rsidRDefault="0082023F">
                        <w:pPr>
                          <w:pStyle w:val="TableParagraph"/>
                          <w:spacing w:before="30"/>
                          <w:ind w:left="155"/>
                          <w:jc w:val="left"/>
                          <w:rPr>
                            <w:sz w:val="20"/>
                          </w:rPr>
                        </w:pPr>
                        <w:r>
                          <w:rPr>
                            <w:sz w:val="20"/>
                          </w:rPr>
                          <w:t xml:space="preserve">10 </w:t>
                        </w:r>
                      </w:p>
                    </w:tc>
                    <w:tc>
                      <w:tcPr>
                        <w:tcW w:w="1577" w:type="dxa"/>
                        <w:tcBorders>
                          <w:top w:val="single" w:sz="4" w:space="0" w:color="000000"/>
                          <w:left w:val="single" w:sz="4" w:space="0" w:color="000000"/>
                          <w:bottom w:val="single" w:sz="4" w:space="0" w:color="000000"/>
                          <w:right w:val="single" w:sz="4" w:space="0" w:color="000000"/>
                        </w:tcBorders>
                      </w:tcPr>
                      <w:p w14:paraId="5E61D999" w14:textId="77777777" w:rsidR="00213317" w:rsidRDefault="0082023F">
                        <w:pPr>
                          <w:pStyle w:val="TableParagraph"/>
                          <w:spacing w:before="30"/>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6AE59EBE" w14:textId="77777777" w:rsidR="00213317" w:rsidRDefault="0082023F">
                        <w:pPr>
                          <w:pStyle w:val="TableParagraph"/>
                          <w:spacing w:before="30"/>
                          <w:ind w:left="109"/>
                          <w:jc w:val="left"/>
                          <w:rPr>
                            <w:sz w:val="20"/>
                          </w:rPr>
                        </w:pPr>
                        <w:r>
                          <w:rPr>
                            <w:sz w:val="20"/>
                          </w:rPr>
                          <w:t>十、节能环保支出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0607C8E7" w14:textId="77777777" w:rsidR="00213317" w:rsidRDefault="0082023F">
                        <w:pPr>
                          <w:pStyle w:val="TableParagraph"/>
                          <w:spacing w:before="30"/>
                          <w:ind w:left="152"/>
                          <w:jc w:val="left"/>
                          <w:rPr>
                            <w:sz w:val="20"/>
                          </w:rPr>
                        </w:pPr>
                        <w:r>
                          <w:rPr>
                            <w:sz w:val="20"/>
                          </w:rPr>
                          <w:t xml:space="preserve">39 </w:t>
                        </w:r>
                      </w:p>
                    </w:tc>
                    <w:tc>
                      <w:tcPr>
                        <w:tcW w:w="1045" w:type="dxa"/>
                        <w:tcBorders>
                          <w:top w:val="single" w:sz="4" w:space="0" w:color="000000"/>
                          <w:left w:val="single" w:sz="4" w:space="0" w:color="000000"/>
                          <w:bottom w:val="single" w:sz="4" w:space="0" w:color="000000"/>
                          <w:right w:val="single" w:sz="4" w:space="0" w:color="000000"/>
                        </w:tcBorders>
                      </w:tcPr>
                      <w:p w14:paraId="73B2EC5A" w14:textId="77777777" w:rsidR="00213317" w:rsidRDefault="0082023F">
                        <w:pPr>
                          <w:pStyle w:val="TableParagraph"/>
                          <w:spacing w:before="30"/>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32223FDE" w14:textId="77777777" w:rsidR="00213317" w:rsidRDefault="0082023F">
                        <w:pPr>
                          <w:pStyle w:val="TableParagraph"/>
                          <w:spacing w:before="30"/>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66F8F532" w14:textId="77777777" w:rsidR="00213317" w:rsidRDefault="0082023F">
                        <w:pPr>
                          <w:pStyle w:val="TableParagraph"/>
                          <w:spacing w:before="30"/>
                          <w:ind w:right="1"/>
                          <w:rPr>
                            <w:sz w:val="20"/>
                          </w:rPr>
                        </w:pPr>
                        <w:r>
                          <w:rPr>
                            <w:w w:val="99"/>
                            <w:sz w:val="20"/>
                          </w:rPr>
                          <w:t xml:space="preserve"> </w:t>
                        </w:r>
                      </w:p>
                    </w:tc>
                  </w:tr>
                  <w:tr w:rsidR="00213317" w14:paraId="5BA5F62D"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6D972AF2"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5B5789DD" w14:textId="77777777" w:rsidR="00213317" w:rsidRDefault="0082023F">
                        <w:pPr>
                          <w:pStyle w:val="TableParagraph"/>
                          <w:ind w:left="155"/>
                          <w:jc w:val="left"/>
                          <w:rPr>
                            <w:sz w:val="20"/>
                          </w:rPr>
                        </w:pPr>
                        <w:r>
                          <w:rPr>
                            <w:sz w:val="20"/>
                          </w:rPr>
                          <w:t xml:space="preserve">11 </w:t>
                        </w:r>
                      </w:p>
                    </w:tc>
                    <w:tc>
                      <w:tcPr>
                        <w:tcW w:w="1577" w:type="dxa"/>
                        <w:tcBorders>
                          <w:top w:val="single" w:sz="4" w:space="0" w:color="000000"/>
                          <w:left w:val="single" w:sz="4" w:space="0" w:color="000000"/>
                          <w:bottom w:val="single" w:sz="4" w:space="0" w:color="000000"/>
                          <w:right w:val="single" w:sz="4" w:space="0" w:color="000000"/>
                        </w:tcBorders>
                      </w:tcPr>
                      <w:p w14:paraId="4850B82E" w14:textId="77777777" w:rsidR="00213317" w:rsidRDefault="0082023F">
                        <w:pPr>
                          <w:pStyle w:val="TableParagraph"/>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5BB68ED5" w14:textId="77777777" w:rsidR="00213317" w:rsidRDefault="0082023F">
                        <w:pPr>
                          <w:pStyle w:val="TableParagraph"/>
                          <w:ind w:left="109"/>
                          <w:jc w:val="left"/>
                          <w:rPr>
                            <w:sz w:val="20"/>
                          </w:rPr>
                        </w:pPr>
                        <w:r>
                          <w:rPr>
                            <w:sz w:val="20"/>
                          </w:rPr>
                          <w:t>十一、城乡社区支出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05925E38" w14:textId="77777777" w:rsidR="00213317" w:rsidRDefault="0082023F">
                        <w:pPr>
                          <w:pStyle w:val="TableParagraph"/>
                          <w:ind w:left="152"/>
                          <w:jc w:val="left"/>
                          <w:rPr>
                            <w:sz w:val="20"/>
                          </w:rPr>
                        </w:pPr>
                        <w:r>
                          <w:rPr>
                            <w:sz w:val="20"/>
                          </w:rPr>
                          <w:t xml:space="preserve">40 </w:t>
                        </w:r>
                      </w:p>
                    </w:tc>
                    <w:tc>
                      <w:tcPr>
                        <w:tcW w:w="1045" w:type="dxa"/>
                        <w:tcBorders>
                          <w:top w:val="single" w:sz="4" w:space="0" w:color="000000"/>
                          <w:left w:val="single" w:sz="4" w:space="0" w:color="000000"/>
                          <w:bottom w:val="single" w:sz="4" w:space="0" w:color="000000"/>
                          <w:right w:val="single" w:sz="4" w:space="0" w:color="000000"/>
                        </w:tcBorders>
                      </w:tcPr>
                      <w:p w14:paraId="5B353FD7" w14:textId="77777777" w:rsidR="00213317" w:rsidRDefault="0082023F">
                        <w:pPr>
                          <w:pStyle w:val="TableParagraph"/>
                          <w:ind w:right="-15"/>
                          <w:rPr>
                            <w:sz w:val="20"/>
                          </w:rPr>
                        </w:pPr>
                        <w:r>
                          <w:rPr>
                            <w:sz w:val="20"/>
                          </w:rPr>
                          <w:t xml:space="preserve">8,269.56 </w:t>
                        </w:r>
                      </w:p>
                    </w:tc>
                    <w:tc>
                      <w:tcPr>
                        <w:tcW w:w="1578" w:type="dxa"/>
                        <w:tcBorders>
                          <w:top w:val="single" w:sz="4" w:space="0" w:color="000000"/>
                          <w:left w:val="single" w:sz="4" w:space="0" w:color="000000"/>
                          <w:bottom w:val="single" w:sz="4" w:space="0" w:color="000000"/>
                          <w:right w:val="single" w:sz="4" w:space="0" w:color="000000"/>
                        </w:tcBorders>
                      </w:tcPr>
                      <w:p w14:paraId="24DF0F79" w14:textId="77777777" w:rsidR="00213317" w:rsidRDefault="0082023F">
                        <w:pPr>
                          <w:pStyle w:val="TableParagraph"/>
                          <w:rPr>
                            <w:sz w:val="20"/>
                          </w:rPr>
                        </w:pPr>
                        <w:r>
                          <w:rPr>
                            <w:sz w:val="20"/>
                          </w:rPr>
                          <w:t xml:space="preserve">8,064.64 </w:t>
                        </w:r>
                      </w:p>
                    </w:tc>
                    <w:tc>
                      <w:tcPr>
                        <w:tcW w:w="1456" w:type="dxa"/>
                        <w:tcBorders>
                          <w:top w:val="single" w:sz="4" w:space="0" w:color="000000"/>
                          <w:left w:val="single" w:sz="4" w:space="0" w:color="000000"/>
                          <w:bottom w:val="single" w:sz="4" w:space="0" w:color="000000"/>
                          <w:right w:val="single" w:sz="4" w:space="0" w:color="000000"/>
                        </w:tcBorders>
                      </w:tcPr>
                      <w:p w14:paraId="1C614BCF" w14:textId="77777777" w:rsidR="00213317" w:rsidRDefault="0082023F">
                        <w:pPr>
                          <w:pStyle w:val="TableParagraph"/>
                          <w:ind w:right="1"/>
                          <w:rPr>
                            <w:sz w:val="20"/>
                          </w:rPr>
                        </w:pPr>
                        <w:r>
                          <w:rPr>
                            <w:sz w:val="20"/>
                          </w:rPr>
                          <w:t xml:space="preserve">204.92 </w:t>
                        </w:r>
                      </w:p>
                    </w:tc>
                  </w:tr>
                  <w:tr w:rsidR="00213317" w14:paraId="173A02A5"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08E1FC1C"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609176E4" w14:textId="77777777" w:rsidR="00213317" w:rsidRDefault="0082023F">
                        <w:pPr>
                          <w:pStyle w:val="TableParagraph"/>
                          <w:spacing w:before="27"/>
                          <w:ind w:left="155"/>
                          <w:jc w:val="left"/>
                          <w:rPr>
                            <w:sz w:val="20"/>
                          </w:rPr>
                        </w:pPr>
                        <w:r>
                          <w:rPr>
                            <w:sz w:val="20"/>
                          </w:rPr>
                          <w:t xml:space="preserve">12 </w:t>
                        </w:r>
                      </w:p>
                    </w:tc>
                    <w:tc>
                      <w:tcPr>
                        <w:tcW w:w="1577" w:type="dxa"/>
                        <w:tcBorders>
                          <w:top w:val="single" w:sz="4" w:space="0" w:color="000000"/>
                          <w:left w:val="single" w:sz="4" w:space="0" w:color="000000"/>
                          <w:bottom w:val="single" w:sz="4" w:space="0" w:color="000000"/>
                          <w:right w:val="single" w:sz="4" w:space="0" w:color="000000"/>
                        </w:tcBorders>
                      </w:tcPr>
                      <w:p w14:paraId="478AF5EC" w14:textId="77777777" w:rsidR="00213317" w:rsidRDefault="0082023F">
                        <w:pPr>
                          <w:pStyle w:val="TableParagraph"/>
                          <w:spacing w:before="27"/>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39094A8F" w14:textId="77777777" w:rsidR="00213317" w:rsidRDefault="0082023F">
                        <w:pPr>
                          <w:pStyle w:val="TableParagraph"/>
                          <w:spacing w:before="27"/>
                          <w:ind w:left="109"/>
                          <w:jc w:val="left"/>
                          <w:rPr>
                            <w:sz w:val="20"/>
                          </w:rPr>
                        </w:pPr>
                        <w:r>
                          <w:rPr>
                            <w:sz w:val="20"/>
                          </w:rPr>
                          <w:t>十二、农林水支出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347E1209" w14:textId="77777777" w:rsidR="00213317" w:rsidRDefault="0082023F">
                        <w:pPr>
                          <w:pStyle w:val="TableParagraph"/>
                          <w:spacing w:before="27"/>
                          <w:ind w:left="152"/>
                          <w:jc w:val="left"/>
                          <w:rPr>
                            <w:sz w:val="20"/>
                          </w:rPr>
                        </w:pPr>
                        <w:r>
                          <w:rPr>
                            <w:sz w:val="20"/>
                          </w:rPr>
                          <w:t xml:space="preserve">41 </w:t>
                        </w:r>
                      </w:p>
                    </w:tc>
                    <w:tc>
                      <w:tcPr>
                        <w:tcW w:w="1045" w:type="dxa"/>
                        <w:tcBorders>
                          <w:top w:val="single" w:sz="4" w:space="0" w:color="000000"/>
                          <w:left w:val="single" w:sz="4" w:space="0" w:color="000000"/>
                          <w:bottom w:val="single" w:sz="4" w:space="0" w:color="000000"/>
                          <w:right w:val="single" w:sz="4" w:space="0" w:color="000000"/>
                        </w:tcBorders>
                      </w:tcPr>
                      <w:p w14:paraId="6386C50D" w14:textId="77777777" w:rsidR="00213317" w:rsidRDefault="0082023F">
                        <w:pPr>
                          <w:pStyle w:val="TableParagraph"/>
                          <w:spacing w:before="27"/>
                          <w:ind w:right="-15"/>
                          <w:rPr>
                            <w:sz w:val="20"/>
                          </w:rPr>
                        </w:pPr>
                        <w:r>
                          <w:rPr>
                            <w:sz w:val="20"/>
                          </w:rPr>
                          <w:t xml:space="preserve">119.00 </w:t>
                        </w:r>
                      </w:p>
                    </w:tc>
                    <w:tc>
                      <w:tcPr>
                        <w:tcW w:w="1578" w:type="dxa"/>
                        <w:tcBorders>
                          <w:top w:val="single" w:sz="4" w:space="0" w:color="000000"/>
                          <w:left w:val="single" w:sz="4" w:space="0" w:color="000000"/>
                          <w:bottom w:val="single" w:sz="4" w:space="0" w:color="000000"/>
                          <w:right w:val="single" w:sz="4" w:space="0" w:color="000000"/>
                        </w:tcBorders>
                      </w:tcPr>
                      <w:p w14:paraId="44425F23" w14:textId="77777777" w:rsidR="00213317" w:rsidRDefault="0082023F">
                        <w:pPr>
                          <w:pStyle w:val="TableParagraph"/>
                          <w:spacing w:before="27"/>
                          <w:rPr>
                            <w:sz w:val="20"/>
                          </w:rPr>
                        </w:pPr>
                        <w:r>
                          <w:rPr>
                            <w:sz w:val="20"/>
                          </w:rPr>
                          <w:t xml:space="preserve">119.00 </w:t>
                        </w:r>
                      </w:p>
                    </w:tc>
                    <w:tc>
                      <w:tcPr>
                        <w:tcW w:w="1456" w:type="dxa"/>
                        <w:tcBorders>
                          <w:top w:val="single" w:sz="4" w:space="0" w:color="000000"/>
                          <w:left w:val="single" w:sz="4" w:space="0" w:color="000000"/>
                          <w:bottom w:val="single" w:sz="4" w:space="0" w:color="000000"/>
                          <w:right w:val="single" w:sz="4" w:space="0" w:color="000000"/>
                        </w:tcBorders>
                      </w:tcPr>
                      <w:p w14:paraId="41488C45" w14:textId="77777777" w:rsidR="00213317" w:rsidRDefault="0082023F">
                        <w:pPr>
                          <w:pStyle w:val="TableParagraph"/>
                          <w:spacing w:before="27"/>
                          <w:ind w:right="1"/>
                          <w:rPr>
                            <w:sz w:val="20"/>
                          </w:rPr>
                        </w:pPr>
                        <w:r>
                          <w:rPr>
                            <w:w w:val="99"/>
                            <w:sz w:val="20"/>
                          </w:rPr>
                          <w:t xml:space="preserve"> </w:t>
                        </w:r>
                      </w:p>
                    </w:tc>
                  </w:tr>
                  <w:tr w:rsidR="00213317" w14:paraId="3077F4D4" w14:textId="77777777">
                    <w:trPr>
                      <w:trHeight w:val="312"/>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278423AC"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13594C03" w14:textId="77777777" w:rsidR="00213317" w:rsidRDefault="0082023F">
                        <w:pPr>
                          <w:pStyle w:val="TableParagraph"/>
                          <w:ind w:left="155"/>
                          <w:jc w:val="left"/>
                          <w:rPr>
                            <w:sz w:val="20"/>
                          </w:rPr>
                        </w:pPr>
                        <w:r>
                          <w:rPr>
                            <w:sz w:val="20"/>
                          </w:rPr>
                          <w:t xml:space="preserve">13 </w:t>
                        </w:r>
                      </w:p>
                    </w:tc>
                    <w:tc>
                      <w:tcPr>
                        <w:tcW w:w="1577" w:type="dxa"/>
                        <w:tcBorders>
                          <w:top w:val="single" w:sz="4" w:space="0" w:color="000000"/>
                          <w:left w:val="single" w:sz="4" w:space="0" w:color="000000"/>
                          <w:bottom w:val="single" w:sz="4" w:space="0" w:color="000000"/>
                          <w:right w:val="single" w:sz="4" w:space="0" w:color="000000"/>
                        </w:tcBorders>
                      </w:tcPr>
                      <w:p w14:paraId="63C5D05A" w14:textId="77777777" w:rsidR="00213317" w:rsidRDefault="0082023F">
                        <w:pPr>
                          <w:pStyle w:val="TableParagraph"/>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36D6EE8D" w14:textId="77777777" w:rsidR="00213317" w:rsidRDefault="0082023F">
                        <w:pPr>
                          <w:pStyle w:val="TableParagraph"/>
                          <w:ind w:left="109"/>
                          <w:jc w:val="left"/>
                          <w:rPr>
                            <w:sz w:val="20"/>
                          </w:rPr>
                        </w:pPr>
                        <w:r>
                          <w:rPr>
                            <w:sz w:val="20"/>
                          </w:rPr>
                          <w:t>十三、交通运输支出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6E8A799A" w14:textId="77777777" w:rsidR="00213317" w:rsidRDefault="0082023F">
                        <w:pPr>
                          <w:pStyle w:val="TableParagraph"/>
                          <w:ind w:left="152"/>
                          <w:jc w:val="left"/>
                          <w:rPr>
                            <w:sz w:val="20"/>
                          </w:rPr>
                        </w:pPr>
                        <w:r>
                          <w:rPr>
                            <w:sz w:val="20"/>
                          </w:rPr>
                          <w:t xml:space="preserve">42 </w:t>
                        </w:r>
                      </w:p>
                    </w:tc>
                    <w:tc>
                      <w:tcPr>
                        <w:tcW w:w="1045" w:type="dxa"/>
                        <w:tcBorders>
                          <w:top w:val="single" w:sz="4" w:space="0" w:color="000000"/>
                          <w:left w:val="single" w:sz="4" w:space="0" w:color="000000"/>
                          <w:bottom w:val="single" w:sz="4" w:space="0" w:color="000000"/>
                          <w:right w:val="single" w:sz="4" w:space="0" w:color="000000"/>
                        </w:tcBorders>
                      </w:tcPr>
                      <w:p w14:paraId="5167F5BE" w14:textId="77777777" w:rsidR="00213317" w:rsidRDefault="0082023F">
                        <w:pPr>
                          <w:pStyle w:val="TableParagraph"/>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1C4B49F9" w14:textId="77777777" w:rsidR="00213317" w:rsidRDefault="0082023F">
                        <w:pPr>
                          <w:pStyle w:val="TableParagraph"/>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0F61A808" w14:textId="77777777" w:rsidR="00213317" w:rsidRDefault="0082023F">
                        <w:pPr>
                          <w:pStyle w:val="TableParagraph"/>
                          <w:ind w:right="1"/>
                          <w:rPr>
                            <w:sz w:val="20"/>
                          </w:rPr>
                        </w:pPr>
                        <w:r>
                          <w:rPr>
                            <w:w w:val="99"/>
                            <w:sz w:val="20"/>
                          </w:rPr>
                          <w:t xml:space="preserve"> </w:t>
                        </w:r>
                      </w:p>
                    </w:tc>
                  </w:tr>
                  <w:tr w:rsidR="00213317" w14:paraId="73C49B7C"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04F82C28"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3FC2A46B" w14:textId="77777777" w:rsidR="00213317" w:rsidRDefault="0082023F">
                        <w:pPr>
                          <w:pStyle w:val="TableParagraph"/>
                          <w:ind w:left="155"/>
                          <w:jc w:val="left"/>
                          <w:rPr>
                            <w:sz w:val="20"/>
                          </w:rPr>
                        </w:pPr>
                        <w:r>
                          <w:rPr>
                            <w:sz w:val="20"/>
                          </w:rPr>
                          <w:t xml:space="preserve">14 </w:t>
                        </w:r>
                      </w:p>
                    </w:tc>
                    <w:tc>
                      <w:tcPr>
                        <w:tcW w:w="1577" w:type="dxa"/>
                        <w:tcBorders>
                          <w:top w:val="single" w:sz="4" w:space="0" w:color="000000"/>
                          <w:left w:val="single" w:sz="4" w:space="0" w:color="000000"/>
                          <w:bottom w:val="single" w:sz="4" w:space="0" w:color="000000"/>
                          <w:right w:val="single" w:sz="4" w:space="0" w:color="000000"/>
                        </w:tcBorders>
                      </w:tcPr>
                      <w:p w14:paraId="292A64F4" w14:textId="77777777" w:rsidR="00213317" w:rsidRDefault="0082023F">
                        <w:pPr>
                          <w:pStyle w:val="TableParagraph"/>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5A6FB470" w14:textId="77777777" w:rsidR="00213317" w:rsidRDefault="0082023F">
                        <w:pPr>
                          <w:pStyle w:val="TableParagraph"/>
                          <w:ind w:left="109"/>
                          <w:jc w:val="left"/>
                          <w:rPr>
                            <w:sz w:val="20"/>
                          </w:rPr>
                        </w:pPr>
                        <w:r>
                          <w:rPr>
                            <w:sz w:val="20"/>
                          </w:rPr>
                          <w:t>十四、资源勘探信息等支出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0A6A17B0" w14:textId="77777777" w:rsidR="00213317" w:rsidRDefault="0082023F">
                        <w:pPr>
                          <w:pStyle w:val="TableParagraph"/>
                          <w:ind w:left="152"/>
                          <w:jc w:val="left"/>
                          <w:rPr>
                            <w:sz w:val="20"/>
                          </w:rPr>
                        </w:pPr>
                        <w:r>
                          <w:rPr>
                            <w:sz w:val="20"/>
                          </w:rPr>
                          <w:t xml:space="preserve">43 </w:t>
                        </w:r>
                      </w:p>
                    </w:tc>
                    <w:tc>
                      <w:tcPr>
                        <w:tcW w:w="1045" w:type="dxa"/>
                        <w:tcBorders>
                          <w:top w:val="single" w:sz="4" w:space="0" w:color="000000"/>
                          <w:left w:val="single" w:sz="4" w:space="0" w:color="000000"/>
                          <w:bottom w:val="single" w:sz="4" w:space="0" w:color="000000"/>
                          <w:right w:val="single" w:sz="4" w:space="0" w:color="000000"/>
                        </w:tcBorders>
                      </w:tcPr>
                      <w:p w14:paraId="231B7D1A" w14:textId="77777777" w:rsidR="00213317" w:rsidRDefault="0082023F">
                        <w:pPr>
                          <w:pStyle w:val="TableParagraph"/>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709B10D4" w14:textId="77777777" w:rsidR="00213317" w:rsidRDefault="0082023F">
                        <w:pPr>
                          <w:pStyle w:val="TableParagraph"/>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07E192AD" w14:textId="77777777" w:rsidR="00213317" w:rsidRDefault="0082023F">
                        <w:pPr>
                          <w:pStyle w:val="TableParagraph"/>
                          <w:ind w:right="1"/>
                          <w:rPr>
                            <w:sz w:val="20"/>
                          </w:rPr>
                        </w:pPr>
                        <w:r>
                          <w:rPr>
                            <w:w w:val="99"/>
                            <w:sz w:val="20"/>
                          </w:rPr>
                          <w:t xml:space="preserve"> </w:t>
                        </w:r>
                      </w:p>
                    </w:tc>
                  </w:tr>
                  <w:tr w:rsidR="00213317" w14:paraId="4FB87871"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588DDD6E"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5574A8B1" w14:textId="77777777" w:rsidR="00213317" w:rsidRDefault="0082023F">
                        <w:pPr>
                          <w:pStyle w:val="TableParagraph"/>
                          <w:ind w:left="155"/>
                          <w:jc w:val="left"/>
                          <w:rPr>
                            <w:sz w:val="20"/>
                          </w:rPr>
                        </w:pPr>
                        <w:r>
                          <w:rPr>
                            <w:sz w:val="20"/>
                          </w:rPr>
                          <w:t xml:space="preserve">15 </w:t>
                        </w:r>
                      </w:p>
                    </w:tc>
                    <w:tc>
                      <w:tcPr>
                        <w:tcW w:w="1577" w:type="dxa"/>
                        <w:tcBorders>
                          <w:top w:val="single" w:sz="4" w:space="0" w:color="000000"/>
                          <w:left w:val="single" w:sz="4" w:space="0" w:color="000000"/>
                          <w:bottom w:val="single" w:sz="4" w:space="0" w:color="000000"/>
                          <w:right w:val="single" w:sz="4" w:space="0" w:color="000000"/>
                        </w:tcBorders>
                      </w:tcPr>
                      <w:p w14:paraId="77785F12" w14:textId="77777777" w:rsidR="00213317" w:rsidRDefault="0082023F">
                        <w:pPr>
                          <w:pStyle w:val="TableParagraph"/>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5FE42E66" w14:textId="77777777" w:rsidR="00213317" w:rsidRDefault="0082023F">
                        <w:pPr>
                          <w:pStyle w:val="TableParagraph"/>
                          <w:ind w:left="109"/>
                          <w:jc w:val="left"/>
                          <w:rPr>
                            <w:sz w:val="20"/>
                          </w:rPr>
                        </w:pPr>
                        <w:r>
                          <w:rPr>
                            <w:sz w:val="20"/>
                          </w:rPr>
                          <w:t>十五、商业服务业等支出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4FD4D872" w14:textId="77777777" w:rsidR="00213317" w:rsidRDefault="0082023F">
                        <w:pPr>
                          <w:pStyle w:val="TableParagraph"/>
                          <w:ind w:left="152"/>
                          <w:jc w:val="left"/>
                          <w:rPr>
                            <w:sz w:val="20"/>
                          </w:rPr>
                        </w:pPr>
                        <w:r>
                          <w:rPr>
                            <w:sz w:val="20"/>
                          </w:rPr>
                          <w:t xml:space="preserve">44 </w:t>
                        </w:r>
                      </w:p>
                    </w:tc>
                    <w:tc>
                      <w:tcPr>
                        <w:tcW w:w="1045" w:type="dxa"/>
                        <w:tcBorders>
                          <w:top w:val="single" w:sz="4" w:space="0" w:color="000000"/>
                          <w:left w:val="single" w:sz="4" w:space="0" w:color="000000"/>
                          <w:bottom w:val="single" w:sz="4" w:space="0" w:color="000000"/>
                          <w:right w:val="single" w:sz="4" w:space="0" w:color="000000"/>
                        </w:tcBorders>
                      </w:tcPr>
                      <w:p w14:paraId="33805BA4" w14:textId="77777777" w:rsidR="00213317" w:rsidRDefault="0082023F">
                        <w:pPr>
                          <w:pStyle w:val="TableParagraph"/>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5E486E54" w14:textId="77777777" w:rsidR="00213317" w:rsidRDefault="0082023F">
                        <w:pPr>
                          <w:pStyle w:val="TableParagraph"/>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1BBD7EDC" w14:textId="77777777" w:rsidR="00213317" w:rsidRDefault="0082023F">
                        <w:pPr>
                          <w:pStyle w:val="TableParagraph"/>
                          <w:ind w:right="1"/>
                          <w:rPr>
                            <w:sz w:val="20"/>
                          </w:rPr>
                        </w:pPr>
                        <w:r>
                          <w:rPr>
                            <w:w w:val="99"/>
                            <w:sz w:val="20"/>
                          </w:rPr>
                          <w:t xml:space="preserve"> </w:t>
                        </w:r>
                      </w:p>
                    </w:tc>
                  </w:tr>
                  <w:tr w:rsidR="00213317" w14:paraId="736FC70F" w14:textId="77777777">
                    <w:trPr>
                      <w:trHeight w:val="313"/>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72F15B91" w14:textId="77777777" w:rsidR="00213317" w:rsidRDefault="0082023F">
                        <w:pPr>
                          <w:pStyle w:val="TableParagraph"/>
                          <w:spacing w:before="30"/>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3052C5AF" w14:textId="77777777" w:rsidR="00213317" w:rsidRDefault="0082023F">
                        <w:pPr>
                          <w:pStyle w:val="TableParagraph"/>
                          <w:spacing w:before="30"/>
                          <w:ind w:left="155"/>
                          <w:jc w:val="left"/>
                          <w:rPr>
                            <w:sz w:val="20"/>
                          </w:rPr>
                        </w:pPr>
                        <w:r>
                          <w:rPr>
                            <w:sz w:val="20"/>
                          </w:rPr>
                          <w:t xml:space="preserve">16 </w:t>
                        </w:r>
                      </w:p>
                    </w:tc>
                    <w:tc>
                      <w:tcPr>
                        <w:tcW w:w="1577" w:type="dxa"/>
                        <w:tcBorders>
                          <w:top w:val="single" w:sz="4" w:space="0" w:color="000000"/>
                          <w:left w:val="single" w:sz="4" w:space="0" w:color="000000"/>
                          <w:bottom w:val="single" w:sz="4" w:space="0" w:color="000000"/>
                          <w:right w:val="single" w:sz="4" w:space="0" w:color="000000"/>
                        </w:tcBorders>
                      </w:tcPr>
                      <w:p w14:paraId="727695B9" w14:textId="77777777" w:rsidR="00213317" w:rsidRDefault="0082023F">
                        <w:pPr>
                          <w:pStyle w:val="TableParagraph"/>
                          <w:spacing w:before="30"/>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4A5AE187" w14:textId="77777777" w:rsidR="00213317" w:rsidRDefault="0082023F">
                        <w:pPr>
                          <w:pStyle w:val="TableParagraph"/>
                          <w:spacing w:before="30"/>
                          <w:ind w:left="109"/>
                          <w:jc w:val="left"/>
                          <w:rPr>
                            <w:sz w:val="20"/>
                          </w:rPr>
                        </w:pPr>
                        <w:r>
                          <w:rPr>
                            <w:sz w:val="20"/>
                          </w:rPr>
                          <w:t>十六、金融支出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1B8AD3AF" w14:textId="77777777" w:rsidR="00213317" w:rsidRDefault="0082023F">
                        <w:pPr>
                          <w:pStyle w:val="TableParagraph"/>
                          <w:spacing w:before="30"/>
                          <w:ind w:left="152"/>
                          <w:jc w:val="left"/>
                          <w:rPr>
                            <w:sz w:val="20"/>
                          </w:rPr>
                        </w:pPr>
                        <w:r>
                          <w:rPr>
                            <w:sz w:val="20"/>
                          </w:rPr>
                          <w:t xml:space="preserve">45 </w:t>
                        </w:r>
                      </w:p>
                    </w:tc>
                    <w:tc>
                      <w:tcPr>
                        <w:tcW w:w="1045" w:type="dxa"/>
                        <w:tcBorders>
                          <w:top w:val="single" w:sz="4" w:space="0" w:color="000000"/>
                          <w:left w:val="single" w:sz="4" w:space="0" w:color="000000"/>
                          <w:bottom w:val="single" w:sz="4" w:space="0" w:color="000000"/>
                          <w:right w:val="single" w:sz="4" w:space="0" w:color="000000"/>
                        </w:tcBorders>
                      </w:tcPr>
                      <w:p w14:paraId="37E799AC" w14:textId="77777777" w:rsidR="00213317" w:rsidRDefault="0082023F">
                        <w:pPr>
                          <w:pStyle w:val="TableParagraph"/>
                          <w:spacing w:before="30"/>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4AFF1EB2" w14:textId="77777777" w:rsidR="00213317" w:rsidRDefault="0082023F">
                        <w:pPr>
                          <w:pStyle w:val="TableParagraph"/>
                          <w:spacing w:before="30"/>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384969E2" w14:textId="77777777" w:rsidR="00213317" w:rsidRDefault="0082023F">
                        <w:pPr>
                          <w:pStyle w:val="TableParagraph"/>
                          <w:spacing w:before="30"/>
                          <w:ind w:right="1"/>
                          <w:rPr>
                            <w:sz w:val="20"/>
                          </w:rPr>
                        </w:pPr>
                        <w:r>
                          <w:rPr>
                            <w:w w:val="99"/>
                            <w:sz w:val="20"/>
                          </w:rPr>
                          <w:t xml:space="preserve"> </w:t>
                        </w:r>
                      </w:p>
                    </w:tc>
                  </w:tr>
                  <w:tr w:rsidR="00213317" w14:paraId="02716D62"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223480FD"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53452B2C" w14:textId="77777777" w:rsidR="00213317" w:rsidRDefault="0082023F">
                        <w:pPr>
                          <w:pStyle w:val="TableParagraph"/>
                          <w:spacing w:before="27"/>
                          <w:ind w:left="155"/>
                          <w:jc w:val="left"/>
                          <w:rPr>
                            <w:sz w:val="20"/>
                          </w:rPr>
                        </w:pPr>
                        <w:r>
                          <w:rPr>
                            <w:sz w:val="20"/>
                          </w:rPr>
                          <w:t xml:space="preserve">17 </w:t>
                        </w:r>
                      </w:p>
                    </w:tc>
                    <w:tc>
                      <w:tcPr>
                        <w:tcW w:w="1577" w:type="dxa"/>
                        <w:tcBorders>
                          <w:top w:val="single" w:sz="4" w:space="0" w:color="000000"/>
                          <w:left w:val="single" w:sz="4" w:space="0" w:color="000000"/>
                          <w:bottom w:val="single" w:sz="4" w:space="0" w:color="000000"/>
                          <w:right w:val="single" w:sz="4" w:space="0" w:color="000000"/>
                        </w:tcBorders>
                      </w:tcPr>
                      <w:p w14:paraId="1F9618D8" w14:textId="77777777" w:rsidR="00213317" w:rsidRDefault="0082023F">
                        <w:pPr>
                          <w:pStyle w:val="TableParagraph"/>
                          <w:spacing w:before="27"/>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5C43D27C" w14:textId="77777777" w:rsidR="00213317" w:rsidRDefault="0082023F">
                        <w:pPr>
                          <w:pStyle w:val="TableParagraph"/>
                          <w:spacing w:before="27"/>
                          <w:ind w:left="109"/>
                          <w:jc w:val="left"/>
                          <w:rPr>
                            <w:sz w:val="20"/>
                          </w:rPr>
                        </w:pPr>
                        <w:r>
                          <w:rPr>
                            <w:sz w:val="20"/>
                          </w:rPr>
                          <w:t>十七、援助其他地区支出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30EECBD8" w14:textId="77777777" w:rsidR="00213317" w:rsidRDefault="0082023F">
                        <w:pPr>
                          <w:pStyle w:val="TableParagraph"/>
                          <w:spacing w:before="27"/>
                          <w:ind w:left="152"/>
                          <w:jc w:val="left"/>
                          <w:rPr>
                            <w:sz w:val="20"/>
                          </w:rPr>
                        </w:pPr>
                        <w:r>
                          <w:rPr>
                            <w:sz w:val="20"/>
                          </w:rPr>
                          <w:t xml:space="preserve">46 </w:t>
                        </w:r>
                      </w:p>
                    </w:tc>
                    <w:tc>
                      <w:tcPr>
                        <w:tcW w:w="1045" w:type="dxa"/>
                        <w:tcBorders>
                          <w:top w:val="single" w:sz="4" w:space="0" w:color="000000"/>
                          <w:left w:val="single" w:sz="4" w:space="0" w:color="000000"/>
                          <w:bottom w:val="single" w:sz="4" w:space="0" w:color="000000"/>
                          <w:right w:val="single" w:sz="4" w:space="0" w:color="000000"/>
                        </w:tcBorders>
                      </w:tcPr>
                      <w:p w14:paraId="540EED6B" w14:textId="77777777" w:rsidR="00213317" w:rsidRDefault="0082023F">
                        <w:pPr>
                          <w:pStyle w:val="TableParagraph"/>
                          <w:spacing w:before="27"/>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5BB6F471" w14:textId="77777777" w:rsidR="00213317" w:rsidRDefault="0082023F">
                        <w:pPr>
                          <w:pStyle w:val="TableParagraph"/>
                          <w:spacing w:before="27"/>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14CC7356" w14:textId="77777777" w:rsidR="00213317" w:rsidRDefault="0082023F">
                        <w:pPr>
                          <w:pStyle w:val="TableParagraph"/>
                          <w:spacing w:before="27"/>
                          <w:ind w:right="1"/>
                          <w:rPr>
                            <w:sz w:val="20"/>
                          </w:rPr>
                        </w:pPr>
                        <w:r>
                          <w:rPr>
                            <w:w w:val="99"/>
                            <w:sz w:val="20"/>
                          </w:rPr>
                          <w:t xml:space="preserve"> </w:t>
                        </w:r>
                      </w:p>
                    </w:tc>
                  </w:tr>
                  <w:tr w:rsidR="00213317" w14:paraId="5EF356B4" w14:textId="77777777">
                    <w:trPr>
                      <w:trHeight w:val="311"/>
                    </w:trPr>
                    <w:tc>
                      <w:tcPr>
                        <w:tcW w:w="3714" w:type="dxa"/>
                        <w:tcBorders>
                          <w:top w:val="single" w:sz="4" w:space="0" w:color="000000"/>
                          <w:left w:val="single" w:sz="4" w:space="0" w:color="000000"/>
                          <w:bottom w:val="single" w:sz="4" w:space="0" w:color="000000"/>
                          <w:right w:val="single" w:sz="4" w:space="0" w:color="000000"/>
                        </w:tcBorders>
                        <w:shd w:val="clear" w:color="auto" w:fill="C0C0C0"/>
                      </w:tcPr>
                      <w:p w14:paraId="547DF27C"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single" w:sz="4" w:space="0" w:color="000000"/>
                          <w:left w:val="single" w:sz="4" w:space="0" w:color="000000"/>
                          <w:bottom w:val="single" w:sz="4" w:space="0" w:color="000000"/>
                          <w:right w:val="single" w:sz="4" w:space="0" w:color="000000"/>
                        </w:tcBorders>
                        <w:shd w:val="clear" w:color="auto" w:fill="C0C0C0"/>
                      </w:tcPr>
                      <w:p w14:paraId="7ECC6D7D" w14:textId="77777777" w:rsidR="00213317" w:rsidRDefault="0082023F">
                        <w:pPr>
                          <w:pStyle w:val="TableParagraph"/>
                          <w:spacing w:before="27"/>
                          <w:ind w:left="155"/>
                          <w:jc w:val="left"/>
                          <w:rPr>
                            <w:sz w:val="20"/>
                          </w:rPr>
                        </w:pPr>
                        <w:r>
                          <w:rPr>
                            <w:sz w:val="20"/>
                          </w:rPr>
                          <w:t xml:space="preserve">18 </w:t>
                        </w:r>
                      </w:p>
                    </w:tc>
                    <w:tc>
                      <w:tcPr>
                        <w:tcW w:w="1577" w:type="dxa"/>
                        <w:tcBorders>
                          <w:top w:val="single" w:sz="4" w:space="0" w:color="000000"/>
                          <w:left w:val="single" w:sz="4" w:space="0" w:color="000000"/>
                          <w:bottom w:val="single" w:sz="4" w:space="0" w:color="000000"/>
                          <w:right w:val="single" w:sz="4" w:space="0" w:color="000000"/>
                        </w:tcBorders>
                      </w:tcPr>
                      <w:p w14:paraId="03916194" w14:textId="77777777" w:rsidR="00213317" w:rsidRDefault="0082023F">
                        <w:pPr>
                          <w:pStyle w:val="TableParagraph"/>
                          <w:spacing w:before="27"/>
                          <w:ind w:right="-15"/>
                          <w:rPr>
                            <w:sz w:val="20"/>
                          </w:rPr>
                        </w:pPr>
                        <w:r>
                          <w:rPr>
                            <w:w w:val="99"/>
                            <w:sz w:val="20"/>
                          </w:rPr>
                          <w:t xml:space="preserve"> </w:t>
                        </w:r>
                      </w:p>
                    </w:tc>
                    <w:tc>
                      <w:tcPr>
                        <w:tcW w:w="4206" w:type="dxa"/>
                        <w:tcBorders>
                          <w:top w:val="single" w:sz="4" w:space="0" w:color="000000"/>
                          <w:left w:val="single" w:sz="4" w:space="0" w:color="000000"/>
                          <w:bottom w:val="single" w:sz="4" w:space="0" w:color="000000"/>
                          <w:right w:val="single" w:sz="4" w:space="0" w:color="000000"/>
                        </w:tcBorders>
                        <w:shd w:val="clear" w:color="auto" w:fill="C0C0C0"/>
                      </w:tcPr>
                      <w:p w14:paraId="7B592655" w14:textId="77777777" w:rsidR="00213317" w:rsidRDefault="0082023F">
                        <w:pPr>
                          <w:pStyle w:val="TableParagraph"/>
                          <w:spacing w:before="27"/>
                          <w:ind w:left="109"/>
                          <w:jc w:val="left"/>
                          <w:rPr>
                            <w:sz w:val="20"/>
                          </w:rPr>
                        </w:pPr>
                        <w:r>
                          <w:rPr>
                            <w:sz w:val="20"/>
                          </w:rPr>
                          <w:t>十八、自然资源海洋气象等支出</w:t>
                        </w:r>
                        <w:r>
                          <w:rPr>
                            <w:sz w:val="20"/>
                          </w:rPr>
                          <w:t xml:space="preserve"> </w:t>
                        </w:r>
                      </w:p>
                    </w:tc>
                    <w:tc>
                      <w:tcPr>
                        <w:tcW w:w="507" w:type="dxa"/>
                        <w:tcBorders>
                          <w:top w:val="single" w:sz="4" w:space="0" w:color="000000"/>
                          <w:left w:val="single" w:sz="4" w:space="0" w:color="000000"/>
                          <w:bottom w:val="single" w:sz="4" w:space="0" w:color="000000"/>
                          <w:right w:val="single" w:sz="4" w:space="0" w:color="000000"/>
                        </w:tcBorders>
                        <w:shd w:val="clear" w:color="auto" w:fill="C0C0C0"/>
                      </w:tcPr>
                      <w:p w14:paraId="2620743B" w14:textId="77777777" w:rsidR="00213317" w:rsidRDefault="0082023F">
                        <w:pPr>
                          <w:pStyle w:val="TableParagraph"/>
                          <w:spacing w:before="27"/>
                          <w:ind w:left="152"/>
                          <w:jc w:val="left"/>
                          <w:rPr>
                            <w:sz w:val="20"/>
                          </w:rPr>
                        </w:pPr>
                        <w:r>
                          <w:rPr>
                            <w:sz w:val="20"/>
                          </w:rPr>
                          <w:t xml:space="preserve">47 </w:t>
                        </w:r>
                      </w:p>
                    </w:tc>
                    <w:tc>
                      <w:tcPr>
                        <w:tcW w:w="1045" w:type="dxa"/>
                        <w:tcBorders>
                          <w:top w:val="single" w:sz="4" w:space="0" w:color="000000"/>
                          <w:left w:val="single" w:sz="4" w:space="0" w:color="000000"/>
                          <w:bottom w:val="single" w:sz="4" w:space="0" w:color="000000"/>
                          <w:right w:val="single" w:sz="4" w:space="0" w:color="000000"/>
                        </w:tcBorders>
                      </w:tcPr>
                      <w:p w14:paraId="4617BDE5" w14:textId="77777777" w:rsidR="00213317" w:rsidRDefault="0082023F">
                        <w:pPr>
                          <w:pStyle w:val="TableParagraph"/>
                          <w:spacing w:before="27"/>
                          <w:ind w:right="-15"/>
                          <w:rPr>
                            <w:sz w:val="20"/>
                          </w:rPr>
                        </w:pPr>
                        <w:r>
                          <w:rPr>
                            <w:w w:val="99"/>
                            <w:sz w:val="20"/>
                          </w:rPr>
                          <w:t xml:space="preserve"> </w:t>
                        </w:r>
                      </w:p>
                    </w:tc>
                    <w:tc>
                      <w:tcPr>
                        <w:tcW w:w="1578" w:type="dxa"/>
                        <w:tcBorders>
                          <w:top w:val="single" w:sz="4" w:space="0" w:color="000000"/>
                          <w:left w:val="single" w:sz="4" w:space="0" w:color="000000"/>
                          <w:bottom w:val="single" w:sz="4" w:space="0" w:color="000000"/>
                          <w:right w:val="single" w:sz="4" w:space="0" w:color="000000"/>
                        </w:tcBorders>
                      </w:tcPr>
                      <w:p w14:paraId="17DCD874" w14:textId="77777777" w:rsidR="00213317" w:rsidRDefault="0082023F">
                        <w:pPr>
                          <w:pStyle w:val="TableParagraph"/>
                          <w:spacing w:before="27"/>
                          <w:rPr>
                            <w:sz w:val="20"/>
                          </w:rPr>
                        </w:pPr>
                        <w:r>
                          <w:rPr>
                            <w:w w:val="99"/>
                            <w:sz w:val="20"/>
                          </w:rPr>
                          <w:t xml:space="preserve"> </w:t>
                        </w:r>
                      </w:p>
                    </w:tc>
                    <w:tc>
                      <w:tcPr>
                        <w:tcW w:w="1456" w:type="dxa"/>
                        <w:tcBorders>
                          <w:top w:val="single" w:sz="4" w:space="0" w:color="000000"/>
                          <w:left w:val="single" w:sz="4" w:space="0" w:color="000000"/>
                          <w:bottom w:val="single" w:sz="4" w:space="0" w:color="000000"/>
                          <w:right w:val="single" w:sz="4" w:space="0" w:color="000000"/>
                        </w:tcBorders>
                      </w:tcPr>
                      <w:p w14:paraId="0E68A0F4" w14:textId="77777777" w:rsidR="00213317" w:rsidRDefault="0082023F">
                        <w:pPr>
                          <w:pStyle w:val="TableParagraph"/>
                          <w:spacing w:before="27"/>
                          <w:ind w:right="1"/>
                          <w:rPr>
                            <w:sz w:val="20"/>
                          </w:rPr>
                        </w:pPr>
                        <w:r>
                          <w:rPr>
                            <w:w w:val="99"/>
                            <w:sz w:val="20"/>
                          </w:rPr>
                          <w:t xml:space="preserve"> </w:t>
                        </w:r>
                      </w:p>
                    </w:tc>
                  </w:tr>
                </w:tbl>
                <w:p w14:paraId="38521BB8" w14:textId="77777777" w:rsidR="00213317" w:rsidRDefault="00213317">
                  <w:pPr>
                    <w:pStyle w:val="a3"/>
                  </w:pPr>
                </w:p>
              </w:txbxContent>
            </v:textbox>
            <w10:wrap anchorx="page"/>
          </v:shape>
        </w:pict>
      </w:r>
      <w:r>
        <w:rPr>
          <w:rFonts w:ascii="黑体" w:eastAsia="黑体" w:hint="eastAsia"/>
          <w:sz w:val="30"/>
        </w:rPr>
        <w:t>财政拨款收入支出决算总表</w:t>
      </w:r>
    </w:p>
    <w:p w14:paraId="53EBB209" w14:textId="77777777" w:rsidR="00213317" w:rsidRDefault="00213317">
      <w:pPr>
        <w:pStyle w:val="a3"/>
        <w:spacing w:before="11"/>
        <w:rPr>
          <w:rFonts w:ascii="黑体"/>
          <w:sz w:val="12"/>
        </w:rPr>
      </w:pPr>
    </w:p>
    <w:tbl>
      <w:tblPr>
        <w:tblW w:w="0" w:type="auto"/>
        <w:tblInd w:w="178" w:type="dxa"/>
        <w:tblLayout w:type="fixed"/>
        <w:tblCellMar>
          <w:left w:w="0" w:type="dxa"/>
          <w:right w:w="0" w:type="dxa"/>
        </w:tblCellMar>
        <w:tblLook w:val="04A0" w:firstRow="1" w:lastRow="0" w:firstColumn="1" w:lastColumn="0" w:noHBand="0" w:noVBand="1"/>
      </w:tblPr>
      <w:tblGrid>
        <w:gridCol w:w="3173"/>
        <w:gridCol w:w="2024"/>
        <w:gridCol w:w="1552"/>
        <w:gridCol w:w="2490"/>
        <w:gridCol w:w="1206"/>
        <w:gridCol w:w="1413"/>
        <w:gridCol w:w="2725"/>
      </w:tblGrid>
      <w:tr w:rsidR="00213317" w14:paraId="0D35FD52" w14:textId="77777777">
        <w:trPr>
          <w:trHeight w:val="266"/>
        </w:trPr>
        <w:tc>
          <w:tcPr>
            <w:tcW w:w="3173" w:type="dxa"/>
          </w:tcPr>
          <w:p w14:paraId="1419DA90" w14:textId="77777777" w:rsidR="00213317" w:rsidRDefault="0082023F">
            <w:pPr>
              <w:pStyle w:val="TableParagraph"/>
              <w:spacing w:before="15"/>
              <w:ind w:left="50"/>
              <w:jc w:val="left"/>
              <w:rPr>
                <w:sz w:val="16"/>
              </w:rPr>
            </w:pPr>
            <w:r>
              <w:rPr>
                <w:sz w:val="16"/>
              </w:rPr>
              <w:t xml:space="preserve"> </w:t>
            </w:r>
          </w:p>
        </w:tc>
        <w:tc>
          <w:tcPr>
            <w:tcW w:w="2024" w:type="dxa"/>
          </w:tcPr>
          <w:p w14:paraId="3EE2913E" w14:textId="77777777" w:rsidR="00213317" w:rsidRDefault="0082023F">
            <w:pPr>
              <w:pStyle w:val="TableParagraph"/>
              <w:tabs>
                <w:tab w:val="left" w:pos="1099"/>
              </w:tabs>
              <w:spacing w:before="0" w:line="226" w:lineRule="exact"/>
              <w:ind w:left="593"/>
              <w:jc w:val="left"/>
              <w:rPr>
                <w:sz w:val="18"/>
              </w:rPr>
            </w:pPr>
            <w:r>
              <w:rPr>
                <w:sz w:val="18"/>
              </w:rPr>
              <w:t xml:space="preserve">   </w:t>
            </w:r>
            <w:r>
              <w:rPr>
                <w:sz w:val="18"/>
              </w:rPr>
              <w:tab/>
              <w:t xml:space="preserve">   </w:t>
            </w:r>
          </w:p>
        </w:tc>
        <w:tc>
          <w:tcPr>
            <w:tcW w:w="1552" w:type="dxa"/>
          </w:tcPr>
          <w:p w14:paraId="14EAC394" w14:textId="77777777" w:rsidR="00213317" w:rsidRDefault="0082023F">
            <w:pPr>
              <w:pStyle w:val="TableParagraph"/>
              <w:spacing w:before="0" w:line="226" w:lineRule="exact"/>
              <w:ind w:left="27"/>
              <w:jc w:val="center"/>
              <w:rPr>
                <w:sz w:val="18"/>
              </w:rPr>
            </w:pPr>
            <w:r>
              <w:rPr>
                <w:sz w:val="18"/>
              </w:rPr>
              <w:t xml:space="preserve">   </w:t>
            </w:r>
          </w:p>
        </w:tc>
        <w:tc>
          <w:tcPr>
            <w:tcW w:w="2490" w:type="dxa"/>
          </w:tcPr>
          <w:p w14:paraId="0D5DC642" w14:textId="77777777" w:rsidR="00213317" w:rsidRDefault="00213317">
            <w:pPr>
              <w:pStyle w:val="TableParagraph"/>
              <w:spacing w:before="0"/>
              <w:jc w:val="left"/>
              <w:rPr>
                <w:rFonts w:ascii="Times New Roman"/>
                <w:sz w:val="18"/>
              </w:rPr>
            </w:pPr>
          </w:p>
        </w:tc>
        <w:tc>
          <w:tcPr>
            <w:tcW w:w="1206" w:type="dxa"/>
          </w:tcPr>
          <w:p w14:paraId="618B7C02" w14:textId="77777777" w:rsidR="00213317" w:rsidRDefault="0082023F">
            <w:pPr>
              <w:pStyle w:val="TableParagraph"/>
              <w:spacing w:before="0" w:line="226" w:lineRule="exact"/>
              <w:ind w:right="117"/>
              <w:rPr>
                <w:sz w:val="18"/>
              </w:rPr>
            </w:pPr>
            <w:r>
              <w:rPr>
                <w:sz w:val="18"/>
              </w:rPr>
              <w:t xml:space="preserve">   </w:t>
            </w:r>
          </w:p>
        </w:tc>
        <w:tc>
          <w:tcPr>
            <w:tcW w:w="1413" w:type="dxa"/>
          </w:tcPr>
          <w:p w14:paraId="3F21551C" w14:textId="77777777" w:rsidR="00213317" w:rsidRDefault="0082023F">
            <w:pPr>
              <w:pStyle w:val="TableParagraph"/>
              <w:spacing w:before="0" w:line="226" w:lineRule="exact"/>
              <w:ind w:left="119"/>
              <w:jc w:val="left"/>
              <w:rPr>
                <w:sz w:val="18"/>
              </w:rPr>
            </w:pPr>
            <w:r>
              <w:rPr>
                <w:sz w:val="18"/>
              </w:rPr>
              <w:t xml:space="preserve">   </w:t>
            </w:r>
          </w:p>
        </w:tc>
        <w:tc>
          <w:tcPr>
            <w:tcW w:w="2725" w:type="dxa"/>
          </w:tcPr>
          <w:p w14:paraId="7CCADABA" w14:textId="77777777" w:rsidR="00213317" w:rsidRDefault="0082023F">
            <w:pPr>
              <w:pStyle w:val="TableParagraph"/>
              <w:spacing w:before="0" w:line="246" w:lineRule="exact"/>
              <w:ind w:right="49"/>
            </w:pPr>
            <w:r>
              <w:t>公开</w:t>
            </w:r>
            <w:r>
              <w:t xml:space="preserve"> 04 </w:t>
            </w:r>
            <w:r>
              <w:t>表</w:t>
            </w:r>
            <w:r>
              <w:t xml:space="preserve"> </w:t>
            </w:r>
          </w:p>
        </w:tc>
      </w:tr>
      <w:tr w:rsidR="00213317" w14:paraId="2FBBD2CD" w14:textId="77777777">
        <w:trPr>
          <w:trHeight w:val="266"/>
        </w:trPr>
        <w:tc>
          <w:tcPr>
            <w:tcW w:w="3173" w:type="dxa"/>
          </w:tcPr>
          <w:p w14:paraId="6B43EE0E" w14:textId="77777777" w:rsidR="00213317" w:rsidRDefault="0082023F">
            <w:pPr>
              <w:pStyle w:val="TableParagraph"/>
              <w:spacing w:before="15" w:line="231" w:lineRule="exact"/>
              <w:ind w:left="50"/>
              <w:jc w:val="left"/>
            </w:pPr>
            <w:r>
              <w:t>部门：舞阳县城市管理局</w:t>
            </w:r>
            <w:r>
              <w:t xml:space="preserve"> </w:t>
            </w:r>
          </w:p>
        </w:tc>
        <w:tc>
          <w:tcPr>
            <w:tcW w:w="2024" w:type="dxa"/>
          </w:tcPr>
          <w:p w14:paraId="281082ED" w14:textId="77777777" w:rsidR="00213317" w:rsidRDefault="00213317">
            <w:pPr>
              <w:pStyle w:val="TableParagraph"/>
              <w:spacing w:before="0"/>
              <w:jc w:val="left"/>
              <w:rPr>
                <w:rFonts w:ascii="Times New Roman"/>
                <w:sz w:val="18"/>
              </w:rPr>
            </w:pPr>
          </w:p>
        </w:tc>
        <w:tc>
          <w:tcPr>
            <w:tcW w:w="1552" w:type="dxa"/>
          </w:tcPr>
          <w:p w14:paraId="1C7B910C" w14:textId="77777777" w:rsidR="00213317" w:rsidRDefault="00213317">
            <w:pPr>
              <w:pStyle w:val="TableParagraph"/>
              <w:spacing w:before="0"/>
              <w:jc w:val="left"/>
              <w:rPr>
                <w:rFonts w:ascii="Times New Roman"/>
                <w:sz w:val="18"/>
              </w:rPr>
            </w:pPr>
          </w:p>
        </w:tc>
        <w:tc>
          <w:tcPr>
            <w:tcW w:w="2490" w:type="dxa"/>
          </w:tcPr>
          <w:p w14:paraId="4B782FC2" w14:textId="77777777" w:rsidR="00213317" w:rsidRDefault="0082023F">
            <w:pPr>
              <w:pStyle w:val="TableParagraph"/>
              <w:spacing w:before="15" w:line="231" w:lineRule="exact"/>
              <w:ind w:left="627"/>
              <w:jc w:val="left"/>
            </w:pPr>
            <w:r>
              <w:t xml:space="preserve">2019 </w:t>
            </w:r>
            <w:r>
              <w:t>年度</w:t>
            </w:r>
            <w:r>
              <w:t xml:space="preserve"> </w:t>
            </w:r>
          </w:p>
        </w:tc>
        <w:tc>
          <w:tcPr>
            <w:tcW w:w="1206" w:type="dxa"/>
          </w:tcPr>
          <w:p w14:paraId="5CCCFA5E" w14:textId="77777777" w:rsidR="00213317" w:rsidRDefault="0082023F">
            <w:pPr>
              <w:pStyle w:val="TableParagraph"/>
              <w:spacing w:before="41" w:line="205" w:lineRule="exact"/>
              <w:ind w:right="117"/>
              <w:rPr>
                <w:sz w:val="18"/>
              </w:rPr>
            </w:pPr>
            <w:r>
              <w:rPr>
                <w:sz w:val="18"/>
              </w:rPr>
              <w:t xml:space="preserve">   </w:t>
            </w:r>
          </w:p>
        </w:tc>
        <w:tc>
          <w:tcPr>
            <w:tcW w:w="1413" w:type="dxa"/>
          </w:tcPr>
          <w:p w14:paraId="3EADE0A2" w14:textId="77777777" w:rsidR="00213317" w:rsidRDefault="0082023F">
            <w:pPr>
              <w:pStyle w:val="TableParagraph"/>
              <w:spacing w:before="41" w:line="205" w:lineRule="exact"/>
              <w:ind w:left="119"/>
              <w:jc w:val="left"/>
              <w:rPr>
                <w:sz w:val="18"/>
              </w:rPr>
            </w:pPr>
            <w:r>
              <w:rPr>
                <w:sz w:val="18"/>
              </w:rPr>
              <w:t xml:space="preserve">   </w:t>
            </w:r>
          </w:p>
        </w:tc>
        <w:tc>
          <w:tcPr>
            <w:tcW w:w="2725" w:type="dxa"/>
          </w:tcPr>
          <w:p w14:paraId="2F8F83B0" w14:textId="77777777" w:rsidR="00213317" w:rsidRDefault="0082023F">
            <w:pPr>
              <w:pStyle w:val="TableParagraph"/>
              <w:spacing w:before="15" w:line="231" w:lineRule="exact"/>
              <w:ind w:right="49"/>
            </w:pPr>
            <w:r>
              <w:t>金额单位：万元</w:t>
            </w:r>
            <w:r>
              <w:t xml:space="preserve"> </w:t>
            </w:r>
          </w:p>
        </w:tc>
      </w:tr>
    </w:tbl>
    <w:p w14:paraId="5392D079" w14:textId="77777777" w:rsidR="00213317" w:rsidRDefault="00213317">
      <w:pPr>
        <w:pStyle w:val="a3"/>
        <w:rPr>
          <w:rFonts w:ascii="黑体"/>
          <w:sz w:val="30"/>
        </w:rPr>
      </w:pPr>
    </w:p>
    <w:p w14:paraId="42548F2B" w14:textId="77777777" w:rsidR="00213317" w:rsidRDefault="00213317">
      <w:pPr>
        <w:pStyle w:val="a3"/>
        <w:rPr>
          <w:rFonts w:ascii="黑体"/>
          <w:sz w:val="30"/>
        </w:rPr>
      </w:pPr>
    </w:p>
    <w:p w14:paraId="41053CF6" w14:textId="77777777" w:rsidR="00213317" w:rsidRDefault="00213317">
      <w:pPr>
        <w:pStyle w:val="a3"/>
        <w:spacing w:before="4"/>
        <w:rPr>
          <w:rFonts w:ascii="黑体"/>
          <w:sz w:val="26"/>
        </w:rPr>
      </w:pPr>
    </w:p>
    <w:p w14:paraId="01008921" w14:textId="77777777" w:rsidR="00213317" w:rsidRDefault="0082023F">
      <w:pPr>
        <w:ind w:right="146"/>
        <w:jc w:val="right"/>
        <w:rPr>
          <w:sz w:val="20"/>
        </w:rPr>
      </w:pPr>
      <w:r>
        <w:rPr>
          <w:w w:val="99"/>
          <w:sz w:val="20"/>
        </w:rPr>
        <w:t xml:space="preserve"> </w:t>
      </w:r>
    </w:p>
    <w:p w14:paraId="0C996FB6" w14:textId="77777777" w:rsidR="00213317" w:rsidRDefault="00213317">
      <w:pPr>
        <w:jc w:val="right"/>
        <w:rPr>
          <w:sz w:val="20"/>
        </w:rPr>
        <w:sectPr w:rsidR="00213317">
          <w:pgSz w:w="16840" w:h="11910" w:orient="landscape"/>
          <w:pgMar w:top="1100" w:right="760" w:bottom="920" w:left="1020" w:header="0" w:footer="731" w:gutter="0"/>
          <w:cols w:space="720"/>
        </w:sectPr>
      </w:pPr>
    </w:p>
    <w:p w14:paraId="755F5FD9" w14:textId="77777777" w:rsidR="00213317" w:rsidRDefault="00213317">
      <w:pPr>
        <w:spacing w:before="4" w:after="1"/>
        <w:rPr>
          <w:sz w:val="24"/>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714"/>
        <w:gridCol w:w="509"/>
        <w:gridCol w:w="1577"/>
        <w:gridCol w:w="4206"/>
        <w:gridCol w:w="507"/>
        <w:gridCol w:w="1045"/>
        <w:gridCol w:w="1578"/>
        <w:gridCol w:w="1456"/>
      </w:tblGrid>
      <w:tr w:rsidR="00213317" w14:paraId="73A24E2A" w14:textId="77777777">
        <w:trPr>
          <w:trHeight w:val="311"/>
        </w:trPr>
        <w:tc>
          <w:tcPr>
            <w:tcW w:w="3714" w:type="dxa"/>
            <w:tcBorders>
              <w:top w:val="nil"/>
            </w:tcBorders>
            <w:shd w:val="clear" w:color="auto" w:fill="C0C0C0"/>
          </w:tcPr>
          <w:p w14:paraId="66ECFF27"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tcBorders>
              <w:top w:val="nil"/>
            </w:tcBorders>
            <w:shd w:val="clear" w:color="auto" w:fill="C0C0C0"/>
          </w:tcPr>
          <w:p w14:paraId="2D057261" w14:textId="77777777" w:rsidR="00213317" w:rsidRDefault="0082023F">
            <w:pPr>
              <w:pStyle w:val="TableParagraph"/>
              <w:ind w:right="42"/>
              <w:rPr>
                <w:sz w:val="20"/>
              </w:rPr>
            </w:pPr>
            <w:r>
              <w:rPr>
                <w:sz w:val="20"/>
              </w:rPr>
              <w:t xml:space="preserve">19 </w:t>
            </w:r>
          </w:p>
        </w:tc>
        <w:tc>
          <w:tcPr>
            <w:tcW w:w="1577" w:type="dxa"/>
            <w:tcBorders>
              <w:top w:val="nil"/>
            </w:tcBorders>
          </w:tcPr>
          <w:p w14:paraId="4501CCB4" w14:textId="77777777" w:rsidR="00213317" w:rsidRDefault="0082023F">
            <w:pPr>
              <w:pStyle w:val="TableParagraph"/>
              <w:ind w:right="-15"/>
              <w:rPr>
                <w:sz w:val="20"/>
              </w:rPr>
            </w:pPr>
            <w:r>
              <w:rPr>
                <w:w w:val="99"/>
                <w:sz w:val="20"/>
              </w:rPr>
              <w:t xml:space="preserve"> </w:t>
            </w:r>
          </w:p>
        </w:tc>
        <w:tc>
          <w:tcPr>
            <w:tcW w:w="4206" w:type="dxa"/>
            <w:tcBorders>
              <w:top w:val="nil"/>
            </w:tcBorders>
            <w:shd w:val="clear" w:color="auto" w:fill="C0C0C0"/>
          </w:tcPr>
          <w:p w14:paraId="7116EA95" w14:textId="77777777" w:rsidR="00213317" w:rsidRDefault="0082023F">
            <w:pPr>
              <w:pStyle w:val="TableParagraph"/>
              <w:ind w:left="109"/>
              <w:jc w:val="left"/>
              <w:rPr>
                <w:sz w:val="20"/>
              </w:rPr>
            </w:pPr>
            <w:r>
              <w:rPr>
                <w:sz w:val="20"/>
              </w:rPr>
              <w:t>十九、住房保障支出</w:t>
            </w:r>
            <w:r>
              <w:rPr>
                <w:sz w:val="20"/>
              </w:rPr>
              <w:t xml:space="preserve"> </w:t>
            </w:r>
          </w:p>
        </w:tc>
        <w:tc>
          <w:tcPr>
            <w:tcW w:w="507" w:type="dxa"/>
            <w:tcBorders>
              <w:top w:val="nil"/>
            </w:tcBorders>
            <w:shd w:val="clear" w:color="auto" w:fill="C0C0C0"/>
          </w:tcPr>
          <w:p w14:paraId="17324420" w14:textId="77777777" w:rsidR="00213317" w:rsidRDefault="0082023F">
            <w:pPr>
              <w:pStyle w:val="TableParagraph"/>
              <w:ind w:right="43"/>
              <w:rPr>
                <w:sz w:val="20"/>
              </w:rPr>
            </w:pPr>
            <w:r>
              <w:rPr>
                <w:sz w:val="20"/>
              </w:rPr>
              <w:t xml:space="preserve">48 </w:t>
            </w:r>
          </w:p>
        </w:tc>
        <w:tc>
          <w:tcPr>
            <w:tcW w:w="1045" w:type="dxa"/>
            <w:tcBorders>
              <w:top w:val="nil"/>
            </w:tcBorders>
          </w:tcPr>
          <w:p w14:paraId="7E6C4BF9" w14:textId="77777777" w:rsidR="00213317" w:rsidRDefault="0082023F">
            <w:pPr>
              <w:pStyle w:val="TableParagraph"/>
              <w:ind w:right="-15"/>
              <w:rPr>
                <w:sz w:val="20"/>
              </w:rPr>
            </w:pPr>
            <w:r>
              <w:rPr>
                <w:w w:val="99"/>
                <w:sz w:val="20"/>
              </w:rPr>
              <w:t xml:space="preserve"> </w:t>
            </w:r>
          </w:p>
        </w:tc>
        <w:tc>
          <w:tcPr>
            <w:tcW w:w="1578" w:type="dxa"/>
            <w:tcBorders>
              <w:top w:val="nil"/>
            </w:tcBorders>
          </w:tcPr>
          <w:p w14:paraId="1BAB932F" w14:textId="77777777" w:rsidR="00213317" w:rsidRDefault="0082023F">
            <w:pPr>
              <w:pStyle w:val="TableParagraph"/>
              <w:rPr>
                <w:sz w:val="20"/>
              </w:rPr>
            </w:pPr>
            <w:r>
              <w:rPr>
                <w:w w:val="99"/>
                <w:sz w:val="20"/>
              </w:rPr>
              <w:t xml:space="preserve"> </w:t>
            </w:r>
          </w:p>
        </w:tc>
        <w:tc>
          <w:tcPr>
            <w:tcW w:w="1456" w:type="dxa"/>
            <w:tcBorders>
              <w:top w:val="nil"/>
            </w:tcBorders>
          </w:tcPr>
          <w:p w14:paraId="203A3224" w14:textId="77777777" w:rsidR="00213317" w:rsidRDefault="0082023F">
            <w:pPr>
              <w:pStyle w:val="TableParagraph"/>
              <w:ind w:right="1"/>
              <w:rPr>
                <w:sz w:val="20"/>
              </w:rPr>
            </w:pPr>
            <w:r>
              <w:rPr>
                <w:w w:val="99"/>
                <w:sz w:val="20"/>
              </w:rPr>
              <w:t xml:space="preserve"> </w:t>
            </w:r>
          </w:p>
        </w:tc>
      </w:tr>
      <w:tr w:rsidR="00213317" w14:paraId="619B9E9F" w14:textId="77777777">
        <w:trPr>
          <w:trHeight w:val="311"/>
        </w:trPr>
        <w:tc>
          <w:tcPr>
            <w:tcW w:w="3714" w:type="dxa"/>
            <w:shd w:val="clear" w:color="auto" w:fill="C0C0C0"/>
          </w:tcPr>
          <w:p w14:paraId="349D9F37"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shd w:val="clear" w:color="auto" w:fill="C0C0C0"/>
          </w:tcPr>
          <w:p w14:paraId="1DF1C17F" w14:textId="77777777" w:rsidR="00213317" w:rsidRDefault="0082023F">
            <w:pPr>
              <w:pStyle w:val="TableParagraph"/>
              <w:ind w:right="42"/>
              <w:rPr>
                <w:sz w:val="20"/>
              </w:rPr>
            </w:pPr>
            <w:r>
              <w:rPr>
                <w:sz w:val="20"/>
              </w:rPr>
              <w:t xml:space="preserve">20 </w:t>
            </w:r>
          </w:p>
        </w:tc>
        <w:tc>
          <w:tcPr>
            <w:tcW w:w="1577" w:type="dxa"/>
          </w:tcPr>
          <w:p w14:paraId="5E98E7AC" w14:textId="77777777" w:rsidR="00213317" w:rsidRDefault="0082023F">
            <w:pPr>
              <w:pStyle w:val="TableParagraph"/>
              <w:ind w:right="-15"/>
              <w:rPr>
                <w:sz w:val="20"/>
              </w:rPr>
            </w:pPr>
            <w:r>
              <w:rPr>
                <w:w w:val="99"/>
                <w:sz w:val="20"/>
              </w:rPr>
              <w:t xml:space="preserve"> </w:t>
            </w:r>
          </w:p>
        </w:tc>
        <w:tc>
          <w:tcPr>
            <w:tcW w:w="4206" w:type="dxa"/>
            <w:shd w:val="clear" w:color="auto" w:fill="C0C0C0"/>
          </w:tcPr>
          <w:p w14:paraId="2AFC96B7" w14:textId="77777777" w:rsidR="00213317" w:rsidRDefault="0082023F">
            <w:pPr>
              <w:pStyle w:val="TableParagraph"/>
              <w:ind w:left="109"/>
              <w:jc w:val="left"/>
              <w:rPr>
                <w:sz w:val="20"/>
              </w:rPr>
            </w:pPr>
            <w:r>
              <w:rPr>
                <w:sz w:val="20"/>
              </w:rPr>
              <w:t>二十、粮油物资储备支出</w:t>
            </w:r>
            <w:r>
              <w:rPr>
                <w:sz w:val="20"/>
              </w:rPr>
              <w:t xml:space="preserve"> </w:t>
            </w:r>
          </w:p>
        </w:tc>
        <w:tc>
          <w:tcPr>
            <w:tcW w:w="507" w:type="dxa"/>
            <w:shd w:val="clear" w:color="auto" w:fill="C0C0C0"/>
          </w:tcPr>
          <w:p w14:paraId="372EAD2B" w14:textId="77777777" w:rsidR="00213317" w:rsidRDefault="0082023F">
            <w:pPr>
              <w:pStyle w:val="TableParagraph"/>
              <w:ind w:right="43"/>
              <w:rPr>
                <w:sz w:val="20"/>
              </w:rPr>
            </w:pPr>
            <w:r>
              <w:rPr>
                <w:sz w:val="20"/>
              </w:rPr>
              <w:t xml:space="preserve">49 </w:t>
            </w:r>
          </w:p>
        </w:tc>
        <w:tc>
          <w:tcPr>
            <w:tcW w:w="1045" w:type="dxa"/>
          </w:tcPr>
          <w:p w14:paraId="14B6176D" w14:textId="77777777" w:rsidR="00213317" w:rsidRDefault="0082023F">
            <w:pPr>
              <w:pStyle w:val="TableParagraph"/>
              <w:ind w:right="-15"/>
              <w:rPr>
                <w:sz w:val="20"/>
              </w:rPr>
            </w:pPr>
            <w:r>
              <w:rPr>
                <w:w w:val="99"/>
                <w:sz w:val="20"/>
              </w:rPr>
              <w:t xml:space="preserve"> </w:t>
            </w:r>
          </w:p>
        </w:tc>
        <w:tc>
          <w:tcPr>
            <w:tcW w:w="1578" w:type="dxa"/>
          </w:tcPr>
          <w:p w14:paraId="28AD6B0B" w14:textId="77777777" w:rsidR="00213317" w:rsidRDefault="0082023F">
            <w:pPr>
              <w:pStyle w:val="TableParagraph"/>
              <w:rPr>
                <w:sz w:val="20"/>
              </w:rPr>
            </w:pPr>
            <w:r>
              <w:rPr>
                <w:w w:val="99"/>
                <w:sz w:val="20"/>
              </w:rPr>
              <w:t xml:space="preserve"> </w:t>
            </w:r>
          </w:p>
        </w:tc>
        <w:tc>
          <w:tcPr>
            <w:tcW w:w="1456" w:type="dxa"/>
          </w:tcPr>
          <w:p w14:paraId="1FF0528D" w14:textId="77777777" w:rsidR="00213317" w:rsidRDefault="0082023F">
            <w:pPr>
              <w:pStyle w:val="TableParagraph"/>
              <w:ind w:right="1"/>
              <w:rPr>
                <w:sz w:val="20"/>
              </w:rPr>
            </w:pPr>
            <w:r>
              <w:rPr>
                <w:w w:val="99"/>
                <w:sz w:val="20"/>
              </w:rPr>
              <w:t xml:space="preserve"> </w:t>
            </w:r>
          </w:p>
        </w:tc>
      </w:tr>
      <w:tr w:rsidR="00213317" w14:paraId="45063CA0" w14:textId="77777777">
        <w:trPr>
          <w:trHeight w:val="311"/>
        </w:trPr>
        <w:tc>
          <w:tcPr>
            <w:tcW w:w="3714" w:type="dxa"/>
            <w:shd w:val="clear" w:color="auto" w:fill="C0C0C0"/>
          </w:tcPr>
          <w:p w14:paraId="2A212AD5"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509" w:type="dxa"/>
            <w:shd w:val="clear" w:color="auto" w:fill="C0C0C0"/>
          </w:tcPr>
          <w:p w14:paraId="5574E486" w14:textId="77777777" w:rsidR="00213317" w:rsidRDefault="0082023F">
            <w:pPr>
              <w:pStyle w:val="TableParagraph"/>
              <w:spacing w:before="27"/>
              <w:ind w:right="42"/>
              <w:rPr>
                <w:sz w:val="20"/>
              </w:rPr>
            </w:pPr>
            <w:r>
              <w:rPr>
                <w:sz w:val="20"/>
              </w:rPr>
              <w:t xml:space="preserve">21 </w:t>
            </w:r>
          </w:p>
        </w:tc>
        <w:tc>
          <w:tcPr>
            <w:tcW w:w="1577" w:type="dxa"/>
          </w:tcPr>
          <w:p w14:paraId="006FDCE6" w14:textId="77777777" w:rsidR="00213317" w:rsidRDefault="0082023F">
            <w:pPr>
              <w:pStyle w:val="TableParagraph"/>
              <w:spacing w:before="27"/>
              <w:ind w:right="-15"/>
              <w:rPr>
                <w:sz w:val="20"/>
              </w:rPr>
            </w:pPr>
            <w:r>
              <w:rPr>
                <w:w w:val="99"/>
                <w:sz w:val="20"/>
              </w:rPr>
              <w:t xml:space="preserve"> </w:t>
            </w:r>
          </w:p>
        </w:tc>
        <w:tc>
          <w:tcPr>
            <w:tcW w:w="4206" w:type="dxa"/>
            <w:shd w:val="clear" w:color="auto" w:fill="C0C0C0"/>
          </w:tcPr>
          <w:p w14:paraId="5E7A0C77" w14:textId="77777777" w:rsidR="00213317" w:rsidRDefault="0082023F">
            <w:pPr>
              <w:pStyle w:val="TableParagraph"/>
              <w:spacing w:before="27"/>
              <w:ind w:left="109"/>
              <w:jc w:val="left"/>
              <w:rPr>
                <w:sz w:val="20"/>
              </w:rPr>
            </w:pPr>
            <w:r>
              <w:rPr>
                <w:sz w:val="20"/>
              </w:rPr>
              <w:t>二十一、灾害防治及应急管理支出</w:t>
            </w:r>
            <w:r>
              <w:rPr>
                <w:sz w:val="20"/>
              </w:rPr>
              <w:t xml:space="preserve"> </w:t>
            </w:r>
          </w:p>
        </w:tc>
        <w:tc>
          <w:tcPr>
            <w:tcW w:w="507" w:type="dxa"/>
            <w:shd w:val="clear" w:color="auto" w:fill="C0C0C0"/>
          </w:tcPr>
          <w:p w14:paraId="0B3D11D1" w14:textId="77777777" w:rsidR="00213317" w:rsidRDefault="0082023F">
            <w:pPr>
              <w:pStyle w:val="TableParagraph"/>
              <w:spacing w:before="27"/>
              <w:ind w:right="43"/>
              <w:rPr>
                <w:sz w:val="20"/>
              </w:rPr>
            </w:pPr>
            <w:r>
              <w:rPr>
                <w:sz w:val="20"/>
              </w:rPr>
              <w:t xml:space="preserve">50 </w:t>
            </w:r>
          </w:p>
        </w:tc>
        <w:tc>
          <w:tcPr>
            <w:tcW w:w="1045" w:type="dxa"/>
          </w:tcPr>
          <w:p w14:paraId="40E14309" w14:textId="77777777" w:rsidR="00213317" w:rsidRDefault="0082023F">
            <w:pPr>
              <w:pStyle w:val="TableParagraph"/>
              <w:spacing w:before="27"/>
              <w:ind w:right="-15"/>
              <w:rPr>
                <w:sz w:val="20"/>
              </w:rPr>
            </w:pPr>
            <w:r>
              <w:rPr>
                <w:w w:val="99"/>
                <w:sz w:val="20"/>
              </w:rPr>
              <w:t xml:space="preserve"> </w:t>
            </w:r>
          </w:p>
        </w:tc>
        <w:tc>
          <w:tcPr>
            <w:tcW w:w="1578" w:type="dxa"/>
          </w:tcPr>
          <w:p w14:paraId="1CD58E62" w14:textId="77777777" w:rsidR="00213317" w:rsidRDefault="0082023F">
            <w:pPr>
              <w:pStyle w:val="TableParagraph"/>
              <w:spacing w:before="27"/>
              <w:rPr>
                <w:sz w:val="20"/>
              </w:rPr>
            </w:pPr>
            <w:r>
              <w:rPr>
                <w:w w:val="99"/>
                <w:sz w:val="20"/>
              </w:rPr>
              <w:t xml:space="preserve"> </w:t>
            </w:r>
          </w:p>
        </w:tc>
        <w:tc>
          <w:tcPr>
            <w:tcW w:w="1456" w:type="dxa"/>
          </w:tcPr>
          <w:p w14:paraId="47C3FE79" w14:textId="77777777" w:rsidR="00213317" w:rsidRDefault="0082023F">
            <w:pPr>
              <w:pStyle w:val="TableParagraph"/>
              <w:spacing w:before="27"/>
              <w:ind w:right="1"/>
              <w:rPr>
                <w:sz w:val="20"/>
              </w:rPr>
            </w:pPr>
            <w:r>
              <w:rPr>
                <w:w w:val="99"/>
                <w:sz w:val="20"/>
              </w:rPr>
              <w:t xml:space="preserve"> </w:t>
            </w:r>
          </w:p>
        </w:tc>
      </w:tr>
      <w:tr w:rsidR="00213317" w14:paraId="07D15784" w14:textId="77777777">
        <w:trPr>
          <w:trHeight w:val="311"/>
        </w:trPr>
        <w:tc>
          <w:tcPr>
            <w:tcW w:w="3714" w:type="dxa"/>
            <w:shd w:val="clear" w:color="auto" w:fill="C0C0C0"/>
          </w:tcPr>
          <w:p w14:paraId="1B50A9B5"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shd w:val="clear" w:color="auto" w:fill="C0C0C0"/>
          </w:tcPr>
          <w:p w14:paraId="008B4798" w14:textId="77777777" w:rsidR="00213317" w:rsidRDefault="0082023F">
            <w:pPr>
              <w:pStyle w:val="TableParagraph"/>
              <w:ind w:right="42"/>
              <w:rPr>
                <w:sz w:val="20"/>
              </w:rPr>
            </w:pPr>
            <w:r>
              <w:rPr>
                <w:sz w:val="20"/>
              </w:rPr>
              <w:t xml:space="preserve">22 </w:t>
            </w:r>
          </w:p>
        </w:tc>
        <w:tc>
          <w:tcPr>
            <w:tcW w:w="1577" w:type="dxa"/>
          </w:tcPr>
          <w:p w14:paraId="7A464697" w14:textId="77777777" w:rsidR="00213317" w:rsidRDefault="0082023F">
            <w:pPr>
              <w:pStyle w:val="TableParagraph"/>
              <w:ind w:right="-15"/>
              <w:rPr>
                <w:sz w:val="20"/>
              </w:rPr>
            </w:pPr>
            <w:r>
              <w:rPr>
                <w:w w:val="99"/>
                <w:sz w:val="20"/>
              </w:rPr>
              <w:t xml:space="preserve"> </w:t>
            </w:r>
          </w:p>
        </w:tc>
        <w:tc>
          <w:tcPr>
            <w:tcW w:w="4206" w:type="dxa"/>
            <w:shd w:val="clear" w:color="auto" w:fill="C0C0C0"/>
          </w:tcPr>
          <w:p w14:paraId="750F0DC8" w14:textId="77777777" w:rsidR="00213317" w:rsidRDefault="0082023F">
            <w:pPr>
              <w:pStyle w:val="TableParagraph"/>
              <w:ind w:left="109"/>
              <w:jc w:val="left"/>
              <w:rPr>
                <w:sz w:val="20"/>
              </w:rPr>
            </w:pPr>
            <w:r>
              <w:rPr>
                <w:sz w:val="20"/>
              </w:rPr>
              <w:t>二十二、其他支出</w:t>
            </w:r>
            <w:r>
              <w:rPr>
                <w:sz w:val="20"/>
              </w:rPr>
              <w:t xml:space="preserve"> </w:t>
            </w:r>
          </w:p>
        </w:tc>
        <w:tc>
          <w:tcPr>
            <w:tcW w:w="507" w:type="dxa"/>
            <w:shd w:val="clear" w:color="auto" w:fill="C0C0C0"/>
          </w:tcPr>
          <w:p w14:paraId="5D90B1DB" w14:textId="77777777" w:rsidR="00213317" w:rsidRDefault="0082023F">
            <w:pPr>
              <w:pStyle w:val="TableParagraph"/>
              <w:ind w:right="43"/>
              <w:rPr>
                <w:sz w:val="20"/>
              </w:rPr>
            </w:pPr>
            <w:r>
              <w:rPr>
                <w:sz w:val="20"/>
              </w:rPr>
              <w:t xml:space="preserve">51 </w:t>
            </w:r>
          </w:p>
        </w:tc>
        <w:tc>
          <w:tcPr>
            <w:tcW w:w="1045" w:type="dxa"/>
          </w:tcPr>
          <w:p w14:paraId="130416AC" w14:textId="77777777" w:rsidR="00213317" w:rsidRDefault="0082023F">
            <w:pPr>
              <w:pStyle w:val="TableParagraph"/>
              <w:ind w:right="-15"/>
              <w:rPr>
                <w:sz w:val="20"/>
              </w:rPr>
            </w:pPr>
            <w:r>
              <w:rPr>
                <w:w w:val="99"/>
                <w:sz w:val="20"/>
              </w:rPr>
              <w:t xml:space="preserve"> </w:t>
            </w:r>
          </w:p>
        </w:tc>
        <w:tc>
          <w:tcPr>
            <w:tcW w:w="1578" w:type="dxa"/>
          </w:tcPr>
          <w:p w14:paraId="1EE67E7B" w14:textId="77777777" w:rsidR="00213317" w:rsidRDefault="0082023F">
            <w:pPr>
              <w:pStyle w:val="TableParagraph"/>
              <w:rPr>
                <w:sz w:val="20"/>
              </w:rPr>
            </w:pPr>
            <w:r>
              <w:rPr>
                <w:w w:val="99"/>
                <w:sz w:val="20"/>
              </w:rPr>
              <w:t xml:space="preserve"> </w:t>
            </w:r>
          </w:p>
        </w:tc>
        <w:tc>
          <w:tcPr>
            <w:tcW w:w="1456" w:type="dxa"/>
          </w:tcPr>
          <w:p w14:paraId="0B8EFECB" w14:textId="77777777" w:rsidR="00213317" w:rsidRDefault="0082023F">
            <w:pPr>
              <w:pStyle w:val="TableParagraph"/>
              <w:ind w:right="1"/>
              <w:rPr>
                <w:sz w:val="20"/>
              </w:rPr>
            </w:pPr>
            <w:r>
              <w:rPr>
                <w:w w:val="99"/>
                <w:sz w:val="20"/>
              </w:rPr>
              <w:t xml:space="preserve"> </w:t>
            </w:r>
          </w:p>
        </w:tc>
      </w:tr>
      <w:tr w:rsidR="00213317" w14:paraId="268A6E82" w14:textId="77777777">
        <w:trPr>
          <w:trHeight w:val="311"/>
        </w:trPr>
        <w:tc>
          <w:tcPr>
            <w:tcW w:w="3714" w:type="dxa"/>
            <w:shd w:val="clear" w:color="auto" w:fill="C0C0C0"/>
          </w:tcPr>
          <w:p w14:paraId="0517050D"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shd w:val="clear" w:color="auto" w:fill="C0C0C0"/>
          </w:tcPr>
          <w:p w14:paraId="5F2969A3" w14:textId="77777777" w:rsidR="00213317" w:rsidRDefault="0082023F">
            <w:pPr>
              <w:pStyle w:val="TableParagraph"/>
              <w:ind w:right="42"/>
              <w:rPr>
                <w:sz w:val="20"/>
              </w:rPr>
            </w:pPr>
            <w:r>
              <w:rPr>
                <w:sz w:val="20"/>
              </w:rPr>
              <w:t xml:space="preserve">23 </w:t>
            </w:r>
          </w:p>
        </w:tc>
        <w:tc>
          <w:tcPr>
            <w:tcW w:w="1577" w:type="dxa"/>
          </w:tcPr>
          <w:p w14:paraId="52C6689B" w14:textId="77777777" w:rsidR="00213317" w:rsidRDefault="0082023F">
            <w:pPr>
              <w:pStyle w:val="TableParagraph"/>
              <w:ind w:right="-15"/>
              <w:rPr>
                <w:sz w:val="20"/>
              </w:rPr>
            </w:pPr>
            <w:r>
              <w:rPr>
                <w:w w:val="99"/>
                <w:sz w:val="20"/>
              </w:rPr>
              <w:t xml:space="preserve"> </w:t>
            </w:r>
          </w:p>
        </w:tc>
        <w:tc>
          <w:tcPr>
            <w:tcW w:w="4206" w:type="dxa"/>
            <w:shd w:val="clear" w:color="auto" w:fill="C0C0C0"/>
          </w:tcPr>
          <w:p w14:paraId="20A7ECB6" w14:textId="77777777" w:rsidR="00213317" w:rsidRDefault="0082023F">
            <w:pPr>
              <w:pStyle w:val="TableParagraph"/>
              <w:ind w:left="109"/>
              <w:jc w:val="left"/>
              <w:rPr>
                <w:sz w:val="20"/>
              </w:rPr>
            </w:pPr>
            <w:r>
              <w:rPr>
                <w:w w:val="99"/>
                <w:sz w:val="20"/>
              </w:rPr>
              <w:t xml:space="preserve"> </w:t>
            </w:r>
            <w:r>
              <w:rPr>
                <w:spacing w:val="-1"/>
                <w:sz w:val="20"/>
              </w:rPr>
              <w:t xml:space="preserve"> </w:t>
            </w:r>
            <w:r>
              <w:rPr>
                <w:w w:val="99"/>
                <w:sz w:val="20"/>
              </w:rPr>
              <w:t xml:space="preserve"> </w:t>
            </w:r>
          </w:p>
        </w:tc>
        <w:tc>
          <w:tcPr>
            <w:tcW w:w="507" w:type="dxa"/>
            <w:shd w:val="clear" w:color="auto" w:fill="C0C0C0"/>
          </w:tcPr>
          <w:p w14:paraId="6530B2E5" w14:textId="77777777" w:rsidR="00213317" w:rsidRDefault="0082023F">
            <w:pPr>
              <w:pStyle w:val="TableParagraph"/>
              <w:ind w:right="43"/>
              <w:rPr>
                <w:sz w:val="20"/>
              </w:rPr>
            </w:pPr>
            <w:r>
              <w:rPr>
                <w:sz w:val="20"/>
              </w:rPr>
              <w:t xml:space="preserve">52 </w:t>
            </w:r>
          </w:p>
        </w:tc>
        <w:tc>
          <w:tcPr>
            <w:tcW w:w="1045" w:type="dxa"/>
          </w:tcPr>
          <w:p w14:paraId="184BDE8D" w14:textId="77777777" w:rsidR="00213317" w:rsidRDefault="0082023F">
            <w:pPr>
              <w:pStyle w:val="TableParagraph"/>
              <w:ind w:right="-15"/>
              <w:rPr>
                <w:sz w:val="20"/>
              </w:rPr>
            </w:pPr>
            <w:r>
              <w:rPr>
                <w:w w:val="99"/>
                <w:sz w:val="20"/>
              </w:rPr>
              <w:t xml:space="preserve"> </w:t>
            </w:r>
          </w:p>
        </w:tc>
        <w:tc>
          <w:tcPr>
            <w:tcW w:w="1578" w:type="dxa"/>
          </w:tcPr>
          <w:p w14:paraId="31A57528" w14:textId="77777777" w:rsidR="00213317" w:rsidRDefault="0082023F">
            <w:pPr>
              <w:pStyle w:val="TableParagraph"/>
              <w:rPr>
                <w:sz w:val="20"/>
              </w:rPr>
            </w:pPr>
            <w:r>
              <w:rPr>
                <w:w w:val="99"/>
                <w:sz w:val="20"/>
              </w:rPr>
              <w:t xml:space="preserve"> </w:t>
            </w:r>
          </w:p>
        </w:tc>
        <w:tc>
          <w:tcPr>
            <w:tcW w:w="1456" w:type="dxa"/>
          </w:tcPr>
          <w:p w14:paraId="338C4045" w14:textId="77777777" w:rsidR="00213317" w:rsidRDefault="0082023F">
            <w:pPr>
              <w:pStyle w:val="TableParagraph"/>
              <w:ind w:right="1"/>
              <w:rPr>
                <w:sz w:val="20"/>
              </w:rPr>
            </w:pPr>
            <w:r>
              <w:rPr>
                <w:w w:val="99"/>
                <w:sz w:val="20"/>
              </w:rPr>
              <w:t xml:space="preserve"> </w:t>
            </w:r>
          </w:p>
        </w:tc>
      </w:tr>
      <w:tr w:rsidR="00213317" w14:paraId="673FA6D1" w14:textId="77777777">
        <w:trPr>
          <w:trHeight w:val="313"/>
        </w:trPr>
        <w:tc>
          <w:tcPr>
            <w:tcW w:w="3714" w:type="dxa"/>
            <w:shd w:val="clear" w:color="auto" w:fill="C0C0C0"/>
          </w:tcPr>
          <w:p w14:paraId="27BE4A18" w14:textId="77777777" w:rsidR="00213317" w:rsidRDefault="0082023F">
            <w:pPr>
              <w:pStyle w:val="TableParagraph"/>
              <w:spacing w:before="30"/>
              <w:ind w:left="1252"/>
              <w:jc w:val="left"/>
              <w:rPr>
                <w:b/>
                <w:sz w:val="20"/>
              </w:rPr>
            </w:pPr>
            <w:r>
              <w:rPr>
                <w:b/>
                <w:sz w:val="20"/>
              </w:rPr>
              <w:t>本年收入合计</w:t>
            </w:r>
            <w:r>
              <w:rPr>
                <w:b/>
                <w:w w:val="98"/>
                <w:sz w:val="20"/>
              </w:rPr>
              <w:t xml:space="preserve"> </w:t>
            </w:r>
          </w:p>
        </w:tc>
        <w:tc>
          <w:tcPr>
            <w:tcW w:w="509" w:type="dxa"/>
            <w:shd w:val="clear" w:color="auto" w:fill="C0C0C0"/>
          </w:tcPr>
          <w:p w14:paraId="4A2D3E87" w14:textId="77777777" w:rsidR="00213317" w:rsidRDefault="0082023F">
            <w:pPr>
              <w:pStyle w:val="TableParagraph"/>
              <w:spacing w:before="30"/>
              <w:ind w:right="42"/>
              <w:rPr>
                <w:sz w:val="20"/>
              </w:rPr>
            </w:pPr>
            <w:r>
              <w:rPr>
                <w:sz w:val="20"/>
              </w:rPr>
              <w:t xml:space="preserve">24 </w:t>
            </w:r>
          </w:p>
        </w:tc>
        <w:tc>
          <w:tcPr>
            <w:tcW w:w="1577" w:type="dxa"/>
          </w:tcPr>
          <w:p w14:paraId="44C4A9A5" w14:textId="77777777" w:rsidR="00213317" w:rsidRDefault="0082023F">
            <w:pPr>
              <w:pStyle w:val="TableParagraph"/>
              <w:spacing w:before="30"/>
              <w:ind w:right="-15"/>
              <w:rPr>
                <w:sz w:val="20"/>
              </w:rPr>
            </w:pPr>
            <w:r>
              <w:rPr>
                <w:sz w:val="20"/>
              </w:rPr>
              <w:t xml:space="preserve">9,481.88 </w:t>
            </w:r>
          </w:p>
        </w:tc>
        <w:tc>
          <w:tcPr>
            <w:tcW w:w="4206" w:type="dxa"/>
            <w:shd w:val="clear" w:color="auto" w:fill="C0C0C0"/>
          </w:tcPr>
          <w:p w14:paraId="47ACE84C" w14:textId="77777777" w:rsidR="00213317" w:rsidRDefault="0082023F">
            <w:pPr>
              <w:pStyle w:val="TableParagraph"/>
              <w:spacing w:before="30"/>
              <w:ind w:left="1499"/>
              <w:jc w:val="left"/>
              <w:rPr>
                <w:b/>
                <w:sz w:val="20"/>
              </w:rPr>
            </w:pPr>
            <w:r>
              <w:rPr>
                <w:b/>
                <w:sz w:val="20"/>
              </w:rPr>
              <w:t>本年支出合计</w:t>
            </w:r>
            <w:r>
              <w:rPr>
                <w:b/>
                <w:w w:val="98"/>
                <w:sz w:val="20"/>
              </w:rPr>
              <w:t xml:space="preserve"> </w:t>
            </w:r>
          </w:p>
        </w:tc>
        <w:tc>
          <w:tcPr>
            <w:tcW w:w="507" w:type="dxa"/>
            <w:shd w:val="clear" w:color="auto" w:fill="C0C0C0"/>
          </w:tcPr>
          <w:p w14:paraId="4F587EC7" w14:textId="77777777" w:rsidR="00213317" w:rsidRDefault="0082023F">
            <w:pPr>
              <w:pStyle w:val="TableParagraph"/>
              <w:spacing w:before="30"/>
              <w:ind w:right="43"/>
              <w:rPr>
                <w:sz w:val="20"/>
              </w:rPr>
            </w:pPr>
            <w:r>
              <w:rPr>
                <w:sz w:val="20"/>
              </w:rPr>
              <w:t xml:space="preserve">53 </w:t>
            </w:r>
          </w:p>
        </w:tc>
        <w:tc>
          <w:tcPr>
            <w:tcW w:w="1045" w:type="dxa"/>
          </w:tcPr>
          <w:p w14:paraId="110489F6" w14:textId="77777777" w:rsidR="00213317" w:rsidRDefault="0082023F">
            <w:pPr>
              <w:pStyle w:val="TableParagraph"/>
              <w:spacing w:before="30"/>
              <w:ind w:right="-15"/>
              <w:rPr>
                <w:sz w:val="20"/>
              </w:rPr>
            </w:pPr>
            <w:r>
              <w:rPr>
                <w:sz w:val="20"/>
              </w:rPr>
              <w:t xml:space="preserve">8,406.02 </w:t>
            </w:r>
          </w:p>
        </w:tc>
        <w:tc>
          <w:tcPr>
            <w:tcW w:w="1578" w:type="dxa"/>
          </w:tcPr>
          <w:p w14:paraId="762D6AE5" w14:textId="77777777" w:rsidR="00213317" w:rsidRDefault="0082023F">
            <w:pPr>
              <w:pStyle w:val="TableParagraph"/>
              <w:spacing w:before="30"/>
              <w:rPr>
                <w:sz w:val="20"/>
              </w:rPr>
            </w:pPr>
            <w:r>
              <w:rPr>
                <w:sz w:val="20"/>
              </w:rPr>
              <w:t xml:space="preserve">8,201.11 </w:t>
            </w:r>
          </w:p>
        </w:tc>
        <w:tc>
          <w:tcPr>
            <w:tcW w:w="1456" w:type="dxa"/>
          </w:tcPr>
          <w:p w14:paraId="476ACCCD" w14:textId="77777777" w:rsidR="00213317" w:rsidRDefault="0082023F">
            <w:pPr>
              <w:pStyle w:val="TableParagraph"/>
              <w:spacing w:before="30"/>
              <w:ind w:right="1"/>
              <w:rPr>
                <w:sz w:val="20"/>
              </w:rPr>
            </w:pPr>
            <w:r>
              <w:rPr>
                <w:sz w:val="20"/>
              </w:rPr>
              <w:t xml:space="preserve">204.92 </w:t>
            </w:r>
          </w:p>
        </w:tc>
      </w:tr>
      <w:tr w:rsidR="00213317" w14:paraId="6F4A1232" w14:textId="77777777">
        <w:trPr>
          <w:trHeight w:val="312"/>
        </w:trPr>
        <w:tc>
          <w:tcPr>
            <w:tcW w:w="3714" w:type="dxa"/>
            <w:shd w:val="clear" w:color="auto" w:fill="C0C0C0"/>
          </w:tcPr>
          <w:p w14:paraId="0FEF91AC" w14:textId="77777777" w:rsidR="00213317" w:rsidRDefault="0082023F">
            <w:pPr>
              <w:pStyle w:val="TableParagraph"/>
              <w:ind w:left="107"/>
              <w:jc w:val="left"/>
              <w:rPr>
                <w:sz w:val="20"/>
              </w:rPr>
            </w:pPr>
            <w:r>
              <w:rPr>
                <w:sz w:val="20"/>
              </w:rPr>
              <w:t>年初财政拨款结转和结余</w:t>
            </w:r>
            <w:r>
              <w:rPr>
                <w:sz w:val="20"/>
              </w:rPr>
              <w:t xml:space="preserve"> </w:t>
            </w:r>
          </w:p>
        </w:tc>
        <w:tc>
          <w:tcPr>
            <w:tcW w:w="509" w:type="dxa"/>
            <w:shd w:val="clear" w:color="auto" w:fill="C0C0C0"/>
          </w:tcPr>
          <w:p w14:paraId="74B41C9E" w14:textId="77777777" w:rsidR="00213317" w:rsidRDefault="0082023F">
            <w:pPr>
              <w:pStyle w:val="TableParagraph"/>
              <w:ind w:right="42"/>
              <w:rPr>
                <w:sz w:val="20"/>
              </w:rPr>
            </w:pPr>
            <w:r>
              <w:rPr>
                <w:sz w:val="20"/>
              </w:rPr>
              <w:t xml:space="preserve">25 </w:t>
            </w:r>
          </w:p>
        </w:tc>
        <w:tc>
          <w:tcPr>
            <w:tcW w:w="1577" w:type="dxa"/>
          </w:tcPr>
          <w:p w14:paraId="3CBACEE3" w14:textId="77777777" w:rsidR="00213317" w:rsidRDefault="0082023F">
            <w:pPr>
              <w:pStyle w:val="TableParagraph"/>
              <w:ind w:right="-15"/>
              <w:rPr>
                <w:sz w:val="20"/>
              </w:rPr>
            </w:pPr>
            <w:r>
              <w:rPr>
                <w:sz w:val="20"/>
              </w:rPr>
              <w:t xml:space="preserve">101.41 </w:t>
            </w:r>
          </w:p>
        </w:tc>
        <w:tc>
          <w:tcPr>
            <w:tcW w:w="4206" w:type="dxa"/>
            <w:shd w:val="clear" w:color="auto" w:fill="C0C0C0"/>
          </w:tcPr>
          <w:p w14:paraId="659FAD1C" w14:textId="77777777" w:rsidR="00213317" w:rsidRDefault="0082023F">
            <w:pPr>
              <w:pStyle w:val="TableParagraph"/>
              <w:ind w:left="109"/>
              <w:jc w:val="left"/>
              <w:rPr>
                <w:sz w:val="20"/>
              </w:rPr>
            </w:pPr>
            <w:r>
              <w:rPr>
                <w:sz w:val="20"/>
              </w:rPr>
              <w:t>年末财政拨款结转和结余</w:t>
            </w:r>
            <w:r>
              <w:rPr>
                <w:sz w:val="20"/>
              </w:rPr>
              <w:t xml:space="preserve"> </w:t>
            </w:r>
          </w:p>
        </w:tc>
        <w:tc>
          <w:tcPr>
            <w:tcW w:w="507" w:type="dxa"/>
            <w:shd w:val="clear" w:color="auto" w:fill="C0C0C0"/>
          </w:tcPr>
          <w:p w14:paraId="39C0F26C" w14:textId="77777777" w:rsidR="00213317" w:rsidRDefault="0082023F">
            <w:pPr>
              <w:pStyle w:val="TableParagraph"/>
              <w:ind w:right="43"/>
              <w:rPr>
                <w:sz w:val="20"/>
              </w:rPr>
            </w:pPr>
            <w:r>
              <w:rPr>
                <w:sz w:val="20"/>
              </w:rPr>
              <w:t xml:space="preserve">54 </w:t>
            </w:r>
          </w:p>
        </w:tc>
        <w:tc>
          <w:tcPr>
            <w:tcW w:w="1045" w:type="dxa"/>
          </w:tcPr>
          <w:p w14:paraId="3A20FE9D" w14:textId="77777777" w:rsidR="00213317" w:rsidRDefault="0082023F">
            <w:pPr>
              <w:pStyle w:val="TableParagraph"/>
              <w:ind w:right="-15"/>
              <w:rPr>
                <w:sz w:val="20"/>
              </w:rPr>
            </w:pPr>
            <w:r>
              <w:rPr>
                <w:sz w:val="20"/>
              </w:rPr>
              <w:t xml:space="preserve">1,177.27 </w:t>
            </w:r>
          </w:p>
        </w:tc>
        <w:tc>
          <w:tcPr>
            <w:tcW w:w="1578" w:type="dxa"/>
          </w:tcPr>
          <w:p w14:paraId="1ED49DA9" w14:textId="77777777" w:rsidR="00213317" w:rsidRDefault="0082023F">
            <w:pPr>
              <w:pStyle w:val="TableParagraph"/>
              <w:rPr>
                <w:sz w:val="20"/>
              </w:rPr>
            </w:pPr>
            <w:r>
              <w:rPr>
                <w:sz w:val="20"/>
              </w:rPr>
              <w:t xml:space="preserve">1,176.99 </w:t>
            </w:r>
          </w:p>
        </w:tc>
        <w:tc>
          <w:tcPr>
            <w:tcW w:w="1456" w:type="dxa"/>
          </w:tcPr>
          <w:p w14:paraId="5DB120F4" w14:textId="77777777" w:rsidR="00213317" w:rsidRDefault="0082023F">
            <w:pPr>
              <w:pStyle w:val="TableParagraph"/>
              <w:ind w:right="1"/>
              <w:rPr>
                <w:sz w:val="20"/>
              </w:rPr>
            </w:pPr>
            <w:r>
              <w:rPr>
                <w:sz w:val="20"/>
              </w:rPr>
              <w:t xml:space="preserve">0.28 </w:t>
            </w:r>
          </w:p>
        </w:tc>
      </w:tr>
      <w:tr w:rsidR="00213317" w14:paraId="6D1F0D07" w14:textId="77777777">
        <w:trPr>
          <w:trHeight w:val="311"/>
        </w:trPr>
        <w:tc>
          <w:tcPr>
            <w:tcW w:w="3714" w:type="dxa"/>
            <w:shd w:val="clear" w:color="auto" w:fill="C0C0C0"/>
          </w:tcPr>
          <w:p w14:paraId="07A8F50A" w14:textId="77777777" w:rsidR="00213317" w:rsidRDefault="0082023F">
            <w:pPr>
              <w:pStyle w:val="TableParagraph"/>
              <w:ind w:left="107"/>
              <w:jc w:val="left"/>
              <w:rPr>
                <w:sz w:val="20"/>
              </w:rPr>
            </w:pPr>
            <w:r>
              <w:rPr>
                <w:sz w:val="20"/>
              </w:rPr>
              <w:t>一、一般公共预算财政拨款</w:t>
            </w:r>
            <w:r>
              <w:rPr>
                <w:sz w:val="20"/>
              </w:rPr>
              <w:t xml:space="preserve"> </w:t>
            </w:r>
          </w:p>
        </w:tc>
        <w:tc>
          <w:tcPr>
            <w:tcW w:w="509" w:type="dxa"/>
            <w:shd w:val="clear" w:color="auto" w:fill="C0C0C0"/>
          </w:tcPr>
          <w:p w14:paraId="77CD3142" w14:textId="77777777" w:rsidR="00213317" w:rsidRDefault="0082023F">
            <w:pPr>
              <w:pStyle w:val="TableParagraph"/>
              <w:ind w:right="42"/>
              <w:rPr>
                <w:sz w:val="20"/>
              </w:rPr>
            </w:pPr>
            <w:r>
              <w:rPr>
                <w:sz w:val="20"/>
              </w:rPr>
              <w:t xml:space="preserve">26 </w:t>
            </w:r>
          </w:p>
        </w:tc>
        <w:tc>
          <w:tcPr>
            <w:tcW w:w="1577" w:type="dxa"/>
          </w:tcPr>
          <w:p w14:paraId="15E7ACC3" w14:textId="77777777" w:rsidR="00213317" w:rsidRDefault="0082023F">
            <w:pPr>
              <w:pStyle w:val="TableParagraph"/>
              <w:ind w:right="-15"/>
              <w:rPr>
                <w:sz w:val="20"/>
              </w:rPr>
            </w:pPr>
            <w:r>
              <w:rPr>
                <w:sz w:val="20"/>
              </w:rPr>
              <w:t xml:space="preserve">101.41 </w:t>
            </w:r>
          </w:p>
        </w:tc>
        <w:tc>
          <w:tcPr>
            <w:tcW w:w="4206" w:type="dxa"/>
            <w:shd w:val="clear" w:color="auto" w:fill="C0C0C0"/>
          </w:tcPr>
          <w:p w14:paraId="73DB6B03" w14:textId="77777777" w:rsidR="00213317" w:rsidRDefault="0082023F">
            <w:pPr>
              <w:pStyle w:val="TableParagraph"/>
              <w:ind w:left="109"/>
              <w:jc w:val="left"/>
              <w:rPr>
                <w:sz w:val="20"/>
              </w:rPr>
            </w:pPr>
            <w:r>
              <w:rPr>
                <w:w w:val="99"/>
                <w:sz w:val="20"/>
              </w:rPr>
              <w:t xml:space="preserve"> </w:t>
            </w:r>
            <w:r>
              <w:rPr>
                <w:spacing w:val="-1"/>
                <w:sz w:val="20"/>
              </w:rPr>
              <w:t xml:space="preserve"> </w:t>
            </w:r>
            <w:r>
              <w:rPr>
                <w:w w:val="99"/>
                <w:sz w:val="20"/>
              </w:rPr>
              <w:t xml:space="preserve"> </w:t>
            </w:r>
          </w:p>
        </w:tc>
        <w:tc>
          <w:tcPr>
            <w:tcW w:w="507" w:type="dxa"/>
            <w:shd w:val="clear" w:color="auto" w:fill="C0C0C0"/>
          </w:tcPr>
          <w:p w14:paraId="43A53871" w14:textId="77777777" w:rsidR="00213317" w:rsidRDefault="0082023F">
            <w:pPr>
              <w:pStyle w:val="TableParagraph"/>
              <w:ind w:right="43"/>
              <w:rPr>
                <w:sz w:val="20"/>
              </w:rPr>
            </w:pPr>
            <w:r>
              <w:rPr>
                <w:sz w:val="20"/>
              </w:rPr>
              <w:t xml:space="preserve">55 </w:t>
            </w:r>
          </w:p>
        </w:tc>
        <w:tc>
          <w:tcPr>
            <w:tcW w:w="1045" w:type="dxa"/>
          </w:tcPr>
          <w:p w14:paraId="347325B0" w14:textId="77777777" w:rsidR="00213317" w:rsidRDefault="0082023F">
            <w:pPr>
              <w:pStyle w:val="TableParagraph"/>
              <w:ind w:right="-15"/>
              <w:rPr>
                <w:sz w:val="20"/>
              </w:rPr>
            </w:pPr>
            <w:r>
              <w:rPr>
                <w:w w:val="99"/>
                <w:sz w:val="20"/>
              </w:rPr>
              <w:t xml:space="preserve"> </w:t>
            </w:r>
          </w:p>
        </w:tc>
        <w:tc>
          <w:tcPr>
            <w:tcW w:w="1578" w:type="dxa"/>
          </w:tcPr>
          <w:p w14:paraId="40799439" w14:textId="77777777" w:rsidR="00213317" w:rsidRDefault="0082023F">
            <w:pPr>
              <w:pStyle w:val="TableParagraph"/>
              <w:rPr>
                <w:sz w:val="20"/>
              </w:rPr>
            </w:pPr>
            <w:r>
              <w:rPr>
                <w:w w:val="99"/>
                <w:sz w:val="20"/>
              </w:rPr>
              <w:t xml:space="preserve"> </w:t>
            </w:r>
          </w:p>
        </w:tc>
        <w:tc>
          <w:tcPr>
            <w:tcW w:w="1456" w:type="dxa"/>
          </w:tcPr>
          <w:p w14:paraId="13382CE5" w14:textId="77777777" w:rsidR="00213317" w:rsidRDefault="0082023F">
            <w:pPr>
              <w:pStyle w:val="TableParagraph"/>
              <w:ind w:right="1"/>
              <w:rPr>
                <w:sz w:val="20"/>
              </w:rPr>
            </w:pPr>
            <w:r>
              <w:rPr>
                <w:w w:val="99"/>
                <w:sz w:val="20"/>
              </w:rPr>
              <w:t xml:space="preserve"> </w:t>
            </w:r>
          </w:p>
        </w:tc>
      </w:tr>
      <w:tr w:rsidR="00213317" w14:paraId="61006747" w14:textId="77777777">
        <w:trPr>
          <w:trHeight w:val="311"/>
        </w:trPr>
        <w:tc>
          <w:tcPr>
            <w:tcW w:w="3714" w:type="dxa"/>
            <w:shd w:val="clear" w:color="auto" w:fill="C0C0C0"/>
          </w:tcPr>
          <w:p w14:paraId="5B43BC74" w14:textId="77777777" w:rsidR="00213317" w:rsidRDefault="0082023F">
            <w:pPr>
              <w:pStyle w:val="TableParagraph"/>
              <w:spacing w:before="27"/>
              <w:ind w:left="107"/>
              <w:jc w:val="left"/>
              <w:rPr>
                <w:sz w:val="20"/>
              </w:rPr>
            </w:pPr>
            <w:r>
              <w:rPr>
                <w:sz w:val="20"/>
              </w:rPr>
              <w:t>二、政府性基金预算财政拨款</w:t>
            </w:r>
            <w:r>
              <w:rPr>
                <w:sz w:val="20"/>
              </w:rPr>
              <w:t xml:space="preserve"> </w:t>
            </w:r>
          </w:p>
        </w:tc>
        <w:tc>
          <w:tcPr>
            <w:tcW w:w="509" w:type="dxa"/>
            <w:shd w:val="clear" w:color="auto" w:fill="C0C0C0"/>
          </w:tcPr>
          <w:p w14:paraId="50A1922B" w14:textId="77777777" w:rsidR="00213317" w:rsidRDefault="0082023F">
            <w:pPr>
              <w:pStyle w:val="TableParagraph"/>
              <w:spacing w:before="27"/>
              <w:ind w:right="42"/>
              <w:rPr>
                <w:sz w:val="20"/>
              </w:rPr>
            </w:pPr>
            <w:r>
              <w:rPr>
                <w:sz w:val="20"/>
              </w:rPr>
              <w:t xml:space="preserve">27 </w:t>
            </w:r>
          </w:p>
        </w:tc>
        <w:tc>
          <w:tcPr>
            <w:tcW w:w="1577" w:type="dxa"/>
          </w:tcPr>
          <w:p w14:paraId="61716844" w14:textId="77777777" w:rsidR="00213317" w:rsidRDefault="0082023F">
            <w:pPr>
              <w:pStyle w:val="TableParagraph"/>
              <w:spacing w:before="27"/>
              <w:ind w:right="-15"/>
              <w:rPr>
                <w:sz w:val="20"/>
              </w:rPr>
            </w:pPr>
            <w:r>
              <w:rPr>
                <w:sz w:val="20"/>
              </w:rPr>
              <w:t xml:space="preserve">0.00 </w:t>
            </w:r>
          </w:p>
        </w:tc>
        <w:tc>
          <w:tcPr>
            <w:tcW w:w="4206" w:type="dxa"/>
            <w:shd w:val="clear" w:color="auto" w:fill="C0C0C0"/>
          </w:tcPr>
          <w:p w14:paraId="56B9E114" w14:textId="77777777" w:rsidR="00213317" w:rsidRDefault="0082023F">
            <w:pPr>
              <w:pStyle w:val="TableParagraph"/>
              <w:spacing w:before="27"/>
              <w:ind w:left="109"/>
              <w:jc w:val="left"/>
              <w:rPr>
                <w:sz w:val="20"/>
              </w:rPr>
            </w:pPr>
            <w:r>
              <w:rPr>
                <w:w w:val="99"/>
                <w:sz w:val="20"/>
              </w:rPr>
              <w:t xml:space="preserve"> </w:t>
            </w:r>
            <w:r>
              <w:rPr>
                <w:spacing w:val="-1"/>
                <w:sz w:val="20"/>
              </w:rPr>
              <w:t xml:space="preserve"> </w:t>
            </w:r>
            <w:r>
              <w:rPr>
                <w:w w:val="99"/>
                <w:sz w:val="20"/>
              </w:rPr>
              <w:t xml:space="preserve"> </w:t>
            </w:r>
          </w:p>
        </w:tc>
        <w:tc>
          <w:tcPr>
            <w:tcW w:w="507" w:type="dxa"/>
            <w:shd w:val="clear" w:color="auto" w:fill="C0C0C0"/>
          </w:tcPr>
          <w:p w14:paraId="33FC9714" w14:textId="77777777" w:rsidR="00213317" w:rsidRDefault="0082023F">
            <w:pPr>
              <w:pStyle w:val="TableParagraph"/>
              <w:spacing w:before="27"/>
              <w:ind w:right="43"/>
              <w:rPr>
                <w:sz w:val="20"/>
              </w:rPr>
            </w:pPr>
            <w:r>
              <w:rPr>
                <w:sz w:val="20"/>
              </w:rPr>
              <w:t xml:space="preserve">56 </w:t>
            </w:r>
          </w:p>
        </w:tc>
        <w:tc>
          <w:tcPr>
            <w:tcW w:w="1045" w:type="dxa"/>
          </w:tcPr>
          <w:p w14:paraId="7C3CB9CC" w14:textId="77777777" w:rsidR="00213317" w:rsidRDefault="0082023F">
            <w:pPr>
              <w:pStyle w:val="TableParagraph"/>
              <w:spacing w:before="27"/>
              <w:ind w:right="-15"/>
              <w:rPr>
                <w:sz w:val="20"/>
              </w:rPr>
            </w:pPr>
            <w:r>
              <w:rPr>
                <w:w w:val="99"/>
                <w:sz w:val="20"/>
              </w:rPr>
              <w:t xml:space="preserve"> </w:t>
            </w:r>
          </w:p>
        </w:tc>
        <w:tc>
          <w:tcPr>
            <w:tcW w:w="1578" w:type="dxa"/>
          </w:tcPr>
          <w:p w14:paraId="40B0B7A7" w14:textId="77777777" w:rsidR="00213317" w:rsidRDefault="0082023F">
            <w:pPr>
              <w:pStyle w:val="TableParagraph"/>
              <w:spacing w:before="27"/>
              <w:rPr>
                <w:sz w:val="20"/>
              </w:rPr>
            </w:pPr>
            <w:r>
              <w:rPr>
                <w:w w:val="99"/>
                <w:sz w:val="20"/>
              </w:rPr>
              <w:t xml:space="preserve"> </w:t>
            </w:r>
          </w:p>
        </w:tc>
        <w:tc>
          <w:tcPr>
            <w:tcW w:w="1456" w:type="dxa"/>
          </w:tcPr>
          <w:p w14:paraId="568254EA" w14:textId="77777777" w:rsidR="00213317" w:rsidRDefault="0082023F">
            <w:pPr>
              <w:pStyle w:val="TableParagraph"/>
              <w:spacing w:before="27"/>
              <w:ind w:right="1"/>
              <w:rPr>
                <w:sz w:val="20"/>
              </w:rPr>
            </w:pPr>
            <w:r>
              <w:rPr>
                <w:w w:val="99"/>
                <w:sz w:val="20"/>
              </w:rPr>
              <w:t xml:space="preserve"> </w:t>
            </w:r>
          </w:p>
        </w:tc>
      </w:tr>
      <w:tr w:rsidR="00213317" w14:paraId="4695E9E4" w14:textId="77777777">
        <w:trPr>
          <w:trHeight w:val="311"/>
        </w:trPr>
        <w:tc>
          <w:tcPr>
            <w:tcW w:w="3714" w:type="dxa"/>
            <w:shd w:val="clear" w:color="auto" w:fill="C0C0C0"/>
          </w:tcPr>
          <w:p w14:paraId="6786F990"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509" w:type="dxa"/>
            <w:shd w:val="clear" w:color="auto" w:fill="C0C0C0"/>
          </w:tcPr>
          <w:p w14:paraId="4021034C" w14:textId="77777777" w:rsidR="00213317" w:rsidRDefault="0082023F">
            <w:pPr>
              <w:pStyle w:val="TableParagraph"/>
              <w:ind w:right="42"/>
              <w:rPr>
                <w:sz w:val="20"/>
              </w:rPr>
            </w:pPr>
            <w:r>
              <w:rPr>
                <w:sz w:val="20"/>
              </w:rPr>
              <w:t xml:space="preserve">28 </w:t>
            </w:r>
          </w:p>
        </w:tc>
        <w:tc>
          <w:tcPr>
            <w:tcW w:w="1577" w:type="dxa"/>
          </w:tcPr>
          <w:p w14:paraId="4D88495C" w14:textId="77777777" w:rsidR="00213317" w:rsidRDefault="0082023F">
            <w:pPr>
              <w:pStyle w:val="TableParagraph"/>
              <w:ind w:right="-15"/>
              <w:rPr>
                <w:sz w:val="20"/>
              </w:rPr>
            </w:pPr>
            <w:r>
              <w:rPr>
                <w:w w:val="99"/>
                <w:sz w:val="20"/>
              </w:rPr>
              <w:t xml:space="preserve"> </w:t>
            </w:r>
          </w:p>
        </w:tc>
        <w:tc>
          <w:tcPr>
            <w:tcW w:w="4206" w:type="dxa"/>
            <w:shd w:val="clear" w:color="auto" w:fill="C0C0C0"/>
          </w:tcPr>
          <w:p w14:paraId="00732498" w14:textId="77777777" w:rsidR="00213317" w:rsidRDefault="0082023F">
            <w:pPr>
              <w:pStyle w:val="TableParagraph"/>
              <w:ind w:left="109"/>
              <w:jc w:val="left"/>
              <w:rPr>
                <w:sz w:val="20"/>
              </w:rPr>
            </w:pPr>
            <w:r>
              <w:rPr>
                <w:w w:val="99"/>
                <w:sz w:val="20"/>
              </w:rPr>
              <w:t xml:space="preserve"> </w:t>
            </w:r>
            <w:r>
              <w:rPr>
                <w:spacing w:val="-1"/>
                <w:sz w:val="20"/>
              </w:rPr>
              <w:t xml:space="preserve"> </w:t>
            </w:r>
            <w:r>
              <w:rPr>
                <w:w w:val="99"/>
                <w:sz w:val="20"/>
              </w:rPr>
              <w:t xml:space="preserve"> </w:t>
            </w:r>
          </w:p>
        </w:tc>
        <w:tc>
          <w:tcPr>
            <w:tcW w:w="507" w:type="dxa"/>
            <w:shd w:val="clear" w:color="auto" w:fill="C0C0C0"/>
          </w:tcPr>
          <w:p w14:paraId="5C4F8A59" w14:textId="77777777" w:rsidR="00213317" w:rsidRDefault="0082023F">
            <w:pPr>
              <w:pStyle w:val="TableParagraph"/>
              <w:ind w:right="43"/>
              <w:rPr>
                <w:sz w:val="20"/>
              </w:rPr>
            </w:pPr>
            <w:r>
              <w:rPr>
                <w:sz w:val="20"/>
              </w:rPr>
              <w:t xml:space="preserve">57 </w:t>
            </w:r>
          </w:p>
        </w:tc>
        <w:tc>
          <w:tcPr>
            <w:tcW w:w="1045" w:type="dxa"/>
          </w:tcPr>
          <w:p w14:paraId="727B5BD6" w14:textId="77777777" w:rsidR="00213317" w:rsidRDefault="0082023F">
            <w:pPr>
              <w:pStyle w:val="TableParagraph"/>
              <w:ind w:right="-15"/>
              <w:rPr>
                <w:sz w:val="20"/>
              </w:rPr>
            </w:pPr>
            <w:r>
              <w:rPr>
                <w:w w:val="99"/>
                <w:sz w:val="20"/>
              </w:rPr>
              <w:t xml:space="preserve"> </w:t>
            </w:r>
          </w:p>
        </w:tc>
        <w:tc>
          <w:tcPr>
            <w:tcW w:w="1578" w:type="dxa"/>
          </w:tcPr>
          <w:p w14:paraId="017F0E71" w14:textId="77777777" w:rsidR="00213317" w:rsidRDefault="0082023F">
            <w:pPr>
              <w:pStyle w:val="TableParagraph"/>
              <w:rPr>
                <w:sz w:val="20"/>
              </w:rPr>
            </w:pPr>
            <w:r>
              <w:rPr>
                <w:w w:val="99"/>
                <w:sz w:val="20"/>
              </w:rPr>
              <w:t xml:space="preserve"> </w:t>
            </w:r>
          </w:p>
        </w:tc>
        <w:tc>
          <w:tcPr>
            <w:tcW w:w="1456" w:type="dxa"/>
          </w:tcPr>
          <w:p w14:paraId="0259B589" w14:textId="77777777" w:rsidR="00213317" w:rsidRDefault="0082023F">
            <w:pPr>
              <w:pStyle w:val="TableParagraph"/>
              <w:ind w:right="1"/>
              <w:rPr>
                <w:sz w:val="20"/>
              </w:rPr>
            </w:pPr>
            <w:r>
              <w:rPr>
                <w:w w:val="99"/>
                <w:sz w:val="20"/>
              </w:rPr>
              <w:t xml:space="preserve"> </w:t>
            </w:r>
          </w:p>
        </w:tc>
      </w:tr>
      <w:tr w:rsidR="00213317" w14:paraId="38DBA609" w14:textId="77777777">
        <w:trPr>
          <w:trHeight w:val="311"/>
        </w:trPr>
        <w:tc>
          <w:tcPr>
            <w:tcW w:w="3714" w:type="dxa"/>
            <w:shd w:val="clear" w:color="auto" w:fill="C0C0C0"/>
          </w:tcPr>
          <w:p w14:paraId="003A99BF" w14:textId="77777777" w:rsidR="00213317" w:rsidRDefault="0082023F">
            <w:pPr>
              <w:pStyle w:val="TableParagraph"/>
              <w:ind w:left="107"/>
              <w:jc w:val="left"/>
              <w:rPr>
                <w:b/>
                <w:sz w:val="20"/>
              </w:rPr>
            </w:pPr>
            <w:r>
              <w:rPr>
                <w:b/>
                <w:sz w:val="20"/>
              </w:rPr>
              <w:t>总计</w:t>
            </w:r>
            <w:r>
              <w:rPr>
                <w:b/>
                <w:w w:val="98"/>
                <w:sz w:val="20"/>
              </w:rPr>
              <w:t xml:space="preserve"> </w:t>
            </w:r>
          </w:p>
        </w:tc>
        <w:tc>
          <w:tcPr>
            <w:tcW w:w="509" w:type="dxa"/>
            <w:shd w:val="clear" w:color="auto" w:fill="C0C0C0"/>
          </w:tcPr>
          <w:p w14:paraId="6328EB4F" w14:textId="77777777" w:rsidR="00213317" w:rsidRDefault="0082023F">
            <w:pPr>
              <w:pStyle w:val="TableParagraph"/>
              <w:ind w:right="42"/>
              <w:rPr>
                <w:sz w:val="20"/>
              </w:rPr>
            </w:pPr>
            <w:r>
              <w:rPr>
                <w:sz w:val="20"/>
              </w:rPr>
              <w:t xml:space="preserve">29 </w:t>
            </w:r>
          </w:p>
        </w:tc>
        <w:tc>
          <w:tcPr>
            <w:tcW w:w="1577" w:type="dxa"/>
          </w:tcPr>
          <w:p w14:paraId="33D81503" w14:textId="77777777" w:rsidR="00213317" w:rsidRDefault="0082023F">
            <w:pPr>
              <w:pStyle w:val="TableParagraph"/>
              <w:ind w:right="-15"/>
              <w:rPr>
                <w:sz w:val="20"/>
              </w:rPr>
            </w:pPr>
            <w:r>
              <w:rPr>
                <w:sz w:val="20"/>
              </w:rPr>
              <w:t xml:space="preserve">9,583.29 </w:t>
            </w:r>
          </w:p>
        </w:tc>
        <w:tc>
          <w:tcPr>
            <w:tcW w:w="4206" w:type="dxa"/>
            <w:shd w:val="clear" w:color="auto" w:fill="C0C0C0"/>
          </w:tcPr>
          <w:p w14:paraId="03AAD7C1" w14:textId="77777777" w:rsidR="00213317" w:rsidRDefault="0082023F">
            <w:pPr>
              <w:pStyle w:val="TableParagraph"/>
              <w:ind w:left="109"/>
              <w:jc w:val="left"/>
              <w:rPr>
                <w:b/>
                <w:sz w:val="20"/>
              </w:rPr>
            </w:pPr>
            <w:r>
              <w:rPr>
                <w:b/>
                <w:sz w:val="20"/>
              </w:rPr>
              <w:t>总计</w:t>
            </w:r>
            <w:r>
              <w:rPr>
                <w:b/>
                <w:w w:val="98"/>
                <w:sz w:val="20"/>
              </w:rPr>
              <w:t xml:space="preserve"> </w:t>
            </w:r>
          </w:p>
        </w:tc>
        <w:tc>
          <w:tcPr>
            <w:tcW w:w="507" w:type="dxa"/>
            <w:shd w:val="clear" w:color="auto" w:fill="C0C0C0"/>
          </w:tcPr>
          <w:p w14:paraId="4C23BB6A" w14:textId="77777777" w:rsidR="00213317" w:rsidRDefault="0082023F">
            <w:pPr>
              <w:pStyle w:val="TableParagraph"/>
              <w:ind w:right="43"/>
              <w:rPr>
                <w:sz w:val="20"/>
              </w:rPr>
            </w:pPr>
            <w:r>
              <w:rPr>
                <w:sz w:val="20"/>
              </w:rPr>
              <w:t xml:space="preserve">58 </w:t>
            </w:r>
          </w:p>
        </w:tc>
        <w:tc>
          <w:tcPr>
            <w:tcW w:w="1045" w:type="dxa"/>
          </w:tcPr>
          <w:p w14:paraId="11D9A31C" w14:textId="77777777" w:rsidR="00213317" w:rsidRDefault="0082023F">
            <w:pPr>
              <w:pStyle w:val="TableParagraph"/>
              <w:ind w:right="-15"/>
              <w:rPr>
                <w:sz w:val="20"/>
              </w:rPr>
            </w:pPr>
            <w:r>
              <w:rPr>
                <w:sz w:val="20"/>
              </w:rPr>
              <w:t xml:space="preserve">9,583.29 </w:t>
            </w:r>
          </w:p>
        </w:tc>
        <w:tc>
          <w:tcPr>
            <w:tcW w:w="1578" w:type="dxa"/>
          </w:tcPr>
          <w:p w14:paraId="6553153A" w14:textId="77777777" w:rsidR="00213317" w:rsidRDefault="0082023F">
            <w:pPr>
              <w:pStyle w:val="TableParagraph"/>
              <w:rPr>
                <w:sz w:val="20"/>
              </w:rPr>
            </w:pPr>
            <w:r>
              <w:rPr>
                <w:sz w:val="20"/>
              </w:rPr>
              <w:t xml:space="preserve">9,378.10 </w:t>
            </w:r>
          </w:p>
        </w:tc>
        <w:tc>
          <w:tcPr>
            <w:tcW w:w="1456" w:type="dxa"/>
          </w:tcPr>
          <w:p w14:paraId="3F624AC8" w14:textId="77777777" w:rsidR="00213317" w:rsidRDefault="0082023F">
            <w:pPr>
              <w:pStyle w:val="TableParagraph"/>
              <w:ind w:right="1"/>
              <w:rPr>
                <w:sz w:val="20"/>
              </w:rPr>
            </w:pPr>
            <w:r>
              <w:rPr>
                <w:sz w:val="20"/>
              </w:rPr>
              <w:t xml:space="preserve">205.19 </w:t>
            </w:r>
          </w:p>
        </w:tc>
      </w:tr>
    </w:tbl>
    <w:p w14:paraId="5D7D76C4" w14:textId="77777777" w:rsidR="00213317" w:rsidRDefault="0082023F">
      <w:pPr>
        <w:spacing w:before="30"/>
        <w:ind w:left="220"/>
        <w:rPr>
          <w:sz w:val="20"/>
        </w:rPr>
      </w:pPr>
      <w:r>
        <w:rPr>
          <w:sz w:val="20"/>
        </w:rPr>
        <w:t>注：本表反映部门本年度一般公共预算财政拨款和政府性基金预算财政拨款的总收支和年末结转结余情况。本表金额转换为万元时，因四舍五入可能存在尾差。</w:t>
      </w:r>
      <w:r>
        <w:rPr>
          <w:sz w:val="20"/>
        </w:rPr>
        <w:t xml:space="preserve"> </w:t>
      </w:r>
    </w:p>
    <w:p w14:paraId="314232B1" w14:textId="77777777" w:rsidR="00213317" w:rsidRDefault="00213317">
      <w:pPr>
        <w:rPr>
          <w:sz w:val="20"/>
        </w:rPr>
        <w:sectPr w:rsidR="00213317">
          <w:pgSz w:w="16840" w:h="11910" w:orient="landscape"/>
          <w:pgMar w:top="1100" w:right="760" w:bottom="920" w:left="1020" w:header="0" w:footer="731" w:gutter="0"/>
          <w:cols w:space="720"/>
        </w:sectPr>
      </w:pPr>
    </w:p>
    <w:p w14:paraId="539F82F2" w14:textId="77777777" w:rsidR="00213317" w:rsidRDefault="00213317">
      <w:pPr>
        <w:rPr>
          <w:sz w:val="20"/>
        </w:rPr>
      </w:pPr>
    </w:p>
    <w:p w14:paraId="296F652B" w14:textId="77777777" w:rsidR="00213317" w:rsidRDefault="00213317">
      <w:pPr>
        <w:rPr>
          <w:sz w:val="20"/>
        </w:rPr>
      </w:pPr>
    </w:p>
    <w:p w14:paraId="3188E1A3" w14:textId="77777777" w:rsidR="00213317" w:rsidRDefault="0082023F">
      <w:pPr>
        <w:spacing w:before="232"/>
        <w:ind w:right="293"/>
        <w:jc w:val="center"/>
        <w:rPr>
          <w:rFonts w:ascii="黑体" w:eastAsia="黑体"/>
          <w:sz w:val="30"/>
        </w:rPr>
      </w:pPr>
      <w:r>
        <w:rPr>
          <w:rFonts w:ascii="黑体" w:eastAsia="黑体" w:hint="eastAsia"/>
          <w:sz w:val="30"/>
        </w:rPr>
        <w:t>一般公共预算财政拨款支出决算表</w:t>
      </w:r>
    </w:p>
    <w:p w14:paraId="6B44FAD6" w14:textId="77777777" w:rsidR="00213317" w:rsidRDefault="00213317">
      <w:pPr>
        <w:pStyle w:val="a3"/>
        <w:spacing w:before="11"/>
        <w:rPr>
          <w:rFonts w:ascii="黑体"/>
          <w:sz w:val="12"/>
        </w:rPr>
      </w:pPr>
    </w:p>
    <w:tbl>
      <w:tblPr>
        <w:tblW w:w="0" w:type="auto"/>
        <w:tblInd w:w="178" w:type="dxa"/>
        <w:tblLayout w:type="fixed"/>
        <w:tblCellMar>
          <w:left w:w="0" w:type="dxa"/>
          <w:right w:w="0" w:type="dxa"/>
        </w:tblCellMar>
        <w:tblLook w:val="04A0" w:firstRow="1" w:lastRow="0" w:firstColumn="1" w:lastColumn="0" w:noHBand="0" w:noVBand="1"/>
      </w:tblPr>
      <w:tblGrid>
        <w:gridCol w:w="4149"/>
        <w:gridCol w:w="2120"/>
        <w:gridCol w:w="1797"/>
        <w:gridCol w:w="2753"/>
        <w:gridCol w:w="3715"/>
      </w:tblGrid>
      <w:tr w:rsidR="00213317" w14:paraId="5FCA51FB" w14:textId="77777777">
        <w:trPr>
          <w:trHeight w:val="266"/>
        </w:trPr>
        <w:tc>
          <w:tcPr>
            <w:tcW w:w="4149" w:type="dxa"/>
          </w:tcPr>
          <w:p w14:paraId="5057CEAA" w14:textId="77777777" w:rsidR="00213317" w:rsidRDefault="0082023F">
            <w:pPr>
              <w:pStyle w:val="TableParagraph"/>
              <w:tabs>
                <w:tab w:val="left" w:pos="472"/>
                <w:tab w:val="left" w:pos="801"/>
                <w:tab w:val="left" w:pos="1118"/>
              </w:tabs>
              <w:spacing w:before="0" w:line="226" w:lineRule="exact"/>
              <w:ind w:left="50"/>
              <w:jc w:val="left"/>
              <w:rPr>
                <w:sz w:val="18"/>
              </w:rPr>
            </w:pPr>
            <w:r>
              <w:rPr>
                <w:sz w:val="16"/>
              </w:rPr>
              <w:t xml:space="preserve"> </w:t>
            </w:r>
            <w:r>
              <w:rPr>
                <w:sz w:val="16"/>
              </w:rPr>
              <w:tab/>
            </w:r>
            <w:r>
              <w:rPr>
                <w:sz w:val="18"/>
              </w:rPr>
              <w:t xml:space="preserve"> </w:t>
            </w:r>
            <w:r>
              <w:rPr>
                <w:sz w:val="18"/>
              </w:rPr>
              <w:tab/>
              <w:t xml:space="preserve"> </w:t>
            </w:r>
            <w:r>
              <w:rPr>
                <w:sz w:val="18"/>
              </w:rPr>
              <w:tab/>
              <w:t xml:space="preserve">   </w:t>
            </w:r>
          </w:p>
        </w:tc>
        <w:tc>
          <w:tcPr>
            <w:tcW w:w="2120" w:type="dxa"/>
          </w:tcPr>
          <w:p w14:paraId="53A03163" w14:textId="77777777" w:rsidR="00213317" w:rsidRDefault="0082023F">
            <w:pPr>
              <w:pStyle w:val="TableParagraph"/>
              <w:spacing w:before="0" w:line="226" w:lineRule="exact"/>
              <w:ind w:right="279"/>
              <w:rPr>
                <w:sz w:val="18"/>
              </w:rPr>
            </w:pPr>
            <w:r>
              <w:rPr>
                <w:sz w:val="18"/>
              </w:rPr>
              <w:t xml:space="preserve">   </w:t>
            </w:r>
          </w:p>
        </w:tc>
        <w:tc>
          <w:tcPr>
            <w:tcW w:w="1797" w:type="dxa"/>
          </w:tcPr>
          <w:p w14:paraId="439396CE" w14:textId="77777777" w:rsidR="00213317" w:rsidRDefault="00213317">
            <w:pPr>
              <w:pStyle w:val="TableParagraph"/>
              <w:spacing w:before="0"/>
              <w:jc w:val="left"/>
              <w:rPr>
                <w:rFonts w:ascii="Times New Roman"/>
                <w:sz w:val="18"/>
              </w:rPr>
            </w:pPr>
          </w:p>
        </w:tc>
        <w:tc>
          <w:tcPr>
            <w:tcW w:w="2753" w:type="dxa"/>
          </w:tcPr>
          <w:p w14:paraId="100D2FA3" w14:textId="77777777" w:rsidR="00213317" w:rsidRDefault="0082023F">
            <w:pPr>
              <w:pStyle w:val="TableParagraph"/>
              <w:spacing w:before="0" w:line="226" w:lineRule="exact"/>
              <w:ind w:left="469"/>
              <w:jc w:val="left"/>
              <w:rPr>
                <w:sz w:val="18"/>
              </w:rPr>
            </w:pPr>
            <w:r>
              <w:rPr>
                <w:sz w:val="18"/>
              </w:rPr>
              <w:t xml:space="preserve">   </w:t>
            </w:r>
          </w:p>
        </w:tc>
        <w:tc>
          <w:tcPr>
            <w:tcW w:w="3715" w:type="dxa"/>
          </w:tcPr>
          <w:p w14:paraId="64E928AD" w14:textId="77777777" w:rsidR="00213317" w:rsidRDefault="0082023F">
            <w:pPr>
              <w:pStyle w:val="TableParagraph"/>
              <w:spacing w:before="0" w:line="246" w:lineRule="exact"/>
              <w:ind w:right="47"/>
            </w:pPr>
            <w:r>
              <w:t>公开</w:t>
            </w:r>
            <w:r>
              <w:t xml:space="preserve"> 05 </w:t>
            </w:r>
            <w:r>
              <w:t>表</w:t>
            </w:r>
            <w:r>
              <w:t xml:space="preserve"> </w:t>
            </w:r>
          </w:p>
        </w:tc>
      </w:tr>
      <w:tr w:rsidR="00213317" w14:paraId="348BBA84" w14:textId="77777777">
        <w:trPr>
          <w:trHeight w:val="266"/>
        </w:trPr>
        <w:tc>
          <w:tcPr>
            <w:tcW w:w="4149" w:type="dxa"/>
          </w:tcPr>
          <w:p w14:paraId="6FB801EB" w14:textId="77777777" w:rsidR="00213317" w:rsidRDefault="0082023F">
            <w:pPr>
              <w:pStyle w:val="TableParagraph"/>
              <w:spacing w:before="15" w:line="231" w:lineRule="exact"/>
              <w:ind w:left="50"/>
              <w:jc w:val="left"/>
            </w:pPr>
            <w:r>
              <w:t>部门：舞阳县城市管理局</w:t>
            </w:r>
            <w:r>
              <w:t xml:space="preserve"> </w:t>
            </w:r>
          </w:p>
        </w:tc>
        <w:tc>
          <w:tcPr>
            <w:tcW w:w="2120" w:type="dxa"/>
          </w:tcPr>
          <w:p w14:paraId="012E7841" w14:textId="77777777" w:rsidR="00213317" w:rsidRDefault="00213317">
            <w:pPr>
              <w:pStyle w:val="TableParagraph"/>
              <w:spacing w:before="0"/>
              <w:jc w:val="left"/>
              <w:rPr>
                <w:rFonts w:ascii="Times New Roman"/>
                <w:sz w:val="18"/>
              </w:rPr>
            </w:pPr>
          </w:p>
        </w:tc>
        <w:tc>
          <w:tcPr>
            <w:tcW w:w="1797" w:type="dxa"/>
          </w:tcPr>
          <w:p w14:paraId="6EC80E08" w14:textId="77777777" w:rsidR="00213317" w:rsidRDefault="0082023F">
            <w:pPr>
              <w:pStyle w:val="TableParagraph"/>
              <w:spacing w:before="15" w:line="231" w:lineRule="exact"/>
              <w:ind w:left="281"/>
              <w:jc w:val="left"/>
            </w:pPr>
            <w:r>
              <w:t xml:space="preserve">2019 </w:t>
            </w:r>
            <w:r>
              <w:t>年度</w:t>
            </w:r>
            <w:r>
              <w:t xml:space="preserve"> </w:t>
            </w:r>
          </w:p>
        </w:tc>
        <w:tc>
          <w:tcPr>
            <w:tcW w:w="2753" w:type="dxa"/>
          </w:tcPr>
          <w:p w14:paraId="0BCF407F" w14:textId="77777777" w:rsidR="00213317" w:rsidRDefault="0082023F">
            <w:pPr>
              <w:pStyle w:val="TableParagraph"/>
              <w:spacing w:before="41" w:line="205" w:lineRule="exact"/>
              <w:ind w:left="469"/>
              <w:jc w:val="left"/>
              <w:rPr>
                <w:sz w:val="18"/>
              </w:rPr>
            </w:pPr>
            <w:r>
              <w:rPr>
                <w:sz w:val="18"/>
              </w:rPr>
              <w:t xml:space="preserve">   </w:t>
            </w:r>
          </w:p>
        </w:tc>
        <w:tc>
          <w:tcPr>
            <w:tcW w:w="3715" w:type="dxa"/>
          </w:tcPr>
          <w:p w14:paraId="28EA0342" w14:textId="77777777" w:rsidR="00213317" w:rsidRDefault="0082023F">
            <w:pPr>
              <w:pStyle w:val="TableParagraph"/>
              <w:spacing w:before="15" w:line="231" w:lineRule="exact"/>
              <w:ind w:right="47"/>
            </w:pPr>
            <w:r>
              <w:t>金额单位：万元</w:t>
            </w:r>
            <w:r>
              <w:t xml:space="preserve"> </w:t>
            </w:r>
          </w:p>
        </w:tc>
      </w:tr>
    </w:tbl>
    <w:p w14:paraId="6F7F34FD" w14:textId="77777777" w:rsidR="00213317" w:rsidRDefault="00213317">
      <w:pPr>
        <w:pStyle w:val="a3"/>
        <w:spacing w:before="7"/>
        <w:rPr>
          <w:rFonts w:ascii="黑体"/>
          <w:sz w:val="3"/>
        </w:rPr>
      </w:pPr>
    </w:p>
    <w:tbl>
      <w:tblPr>
        <w:tblW w:w="0" w:type="auto"/>
        <w:tblInd w:w="1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firstRow="1" w:lastRow="0" w:firstColumn="1" w:lastColumn="0" w:noHBand="0" w:noVBand="1"/>
      </w:tblPr>
      <w:tblGrid>
        <w:gridCol w:w="1068"/>
        <w:gridCol w:w="4596"/>
        <w:gridCol w:w="2820"/>
        <w:gridCol w:w="2707"/>
        <w:gridCol w:w="3348"/>
      </w:tblGrid>
      <w:tr w:rsidR="00213317" w14:paraId="4D3B99A0" w14:textId="77777777">
        <w:trPr>
          <w:trHeight w:val="311"/>
        </w:trPr>
        <w:tc>
          <w:tcPr>
            <w:tcW w:w="5664" w:type="dxa"/>
            <w:gridSpan w:val="2"/>
            <w:tcBorders>
              <w:left w:val="single" w:sz="4" w:space="0" w:color="000000"/>
              <w:bottom w:val="single" w:sz="4" w:space="0" w:color="000000"/>
              <w:right w:val="single" w:sz="4" w:space="0" w:color="000000"/>
            </w:tcBorders>
            <w:shd w:val="clear" w:color="auto" w:fill="C0C0C0"/>
          </w:tcPr>
          <w:p w14:paraId="7E20C258" w14:textId="77777777" w:rsidR="00213317" w:rsidRDefault="0082023F">
            <w:pPr>
              <w:pStyle w:val="TableParagraph"/>
              <w:spacing w:before="27"/>
              <w:ind w:left="107"/>
              <w:jc w:val="left"/>
              <w:rPr>
                <w:sz w:val="20"/>
              </w:rPr>
            </w:pPr>
            <w:r>
              <w:rPr>
                <w:sz w:val="20"/>
              </w:rPr>
              <w:t>项目</w:t>
            </w:r>
            <w:r>
              <w:rPr>
                <w:sz w:val="20"/>
              </w:rPr>
              <w:t xml:space="preserve"> </w:t>
            </w:r>
          </w:p>
        </w:tc>
        <w:tc>
          <w:tcPr>
            <w:tcW w:w="8875" w:type="dxa"/>
            <w:gridSpan w:val="3"/>
            <w:tcBorders>
              <w:left w:val="single" w:sz="4" w:space="0" w:color="000000"/>
              <w:bottom w:val="single" w:sz="4" w:space="0" w:color="000000"/>
              <w:right w:val="single" w:sz="4" w:space="0" w:color="000000"/>
            </w:tcBorders>
            <w:shd w:val="clear" w:color="auto" w:fill="C0C0C0"/>
          </w:tcPr>
          <w:p w14:paraId="49CCB4A9" w14:textId="77777777" w:rsidR="00213317" w:rsidRDefault="0082023F">
            <w:pPr>
              <w:pStyle w:val="TableParagraph"/>
              <w:spacing w:before="27"/>
              <w:ind w:left="4070" w:right="3955"/>
              <w:jc w:val="center"/>
              <w:rPr>
                <w:sz w:val="20"/>
              </w:rPr>
            </w:pPr>
            <w:r>
              <w:rPr>
                <w:sz w:val="20"/>
              </w:rPr>
              <w:t>本年支出</w:t>
            </w:r>
            <w:r>
              <w:rPr>
                <w:sz w:val="20"/>
              </w:rPr>
              <w:t xml:space="preserve"> </w:t>
            </w:r>
          </w:p>
        </w:tc>
      </w:tr>
      <w:tr w:rsidR="00213317" w14:paraId="7B8807EB" w14:textId="77777777">
        <w:trPr>
          <w:trHeight w:val="916"/>
        </w:trPr>
        <w:tc>
          <w:tcPr>
            <w:tcW w:w="1068" w:type="dxa"/>
            <w:tcBorders>
              <w:top w:val="single" w:sz="4" w:space="0" w:color="000000"/>
              <w:left w:val="single" w:sz="4" w:space="0" w:color="000000"/>
              <w:bottom w:val="single" w:sz="4" w:space="0" w:color="000000"/>
              <w:right w:val="single" w:sz="4" w:space="0" w:color="000000"/>
            </w:tcBorders>
            <w:shd w:val="clear" w:color="auto" w:fill="C0C0C0"/>
          </w:tcPr>
          <w:p w14:paraId="02816DFD" w14:textId="77777777" w:rsidR="00213317" w:rsidRDefault="0082023F">
            <w:pPr>
              <w:pStyle w:val="TableParagraph"/>
              <w:spacing w:before="174" w:line="292" w:lineRule="auto"/>
              <w:ind w:left="134" w:right="22"/>
              <w:jc w:val="left"/>
              <w:rPr>
                <w:sz w:val="20"/>
              </w:rPr>
            </w:pPr>
            <w:r>
              <w:rPr>
                <w:sz w:val="20"/>
              </w:rPr>
              <w:t>功能分类科目编码</w:t>
            </w:r>
            <w:r>
              <w:rPr>
                <w:sz w:val="20"/>
              </w:rPr>
              <w:t xml:space="preserve"> </w:t>
            </w:r>
          </w:p>
        </w:tc>
        <w:tc>
          <w:tcPr>
            <w:tcW w:w="4596" w:type="dxa"/>
            <w:tcBorders>
              <w:top w:val="single" w:sz="4" w:space="0" w:color="000000"/>
              <w:left w:val="single" w:sz="4" w:space="0" w:color="000000"/>
              <w:bottom w:val="single" w:sz="4" w:space="0" w:color="000000"/>
              <w:right w:val="single" w:sz="4" w:space="0" w:color="000000"/>
            </w:tcBorders>
            <w:shd w:val="clear" w:color="auto" w:fill="C0C0C0"/>
          </w:tcPr>
          <w:p w14:paraId="3A6534BD" w14:textId="77777777" w:rsidR="00213317" w:rsidRDefault="00213317">
            <w:pPr>
              <w:pStyle w:val="TableParagraph"/>
              <w:spacing w:before="10"/>
              <w:jc w:val="left"/>
              <w:rPr>
                <w:rFonts w:ascii="黑体"/>
                <w:sz w:val="25"/>
              </w:rPr>
            </w:pPr>
          </w:p>
          <w:p w14:paraId="57A5087C" w14:textId="77777777" w:rsidR="00213317" w:rsidRDefault="0082023F">
            <w:pPr>
              <w:pStyle w:val="TableParagraph"/>
              <w:spacing w:before="0"/>
              <w:ind w:left="1928" w:right="1818"/>
              <w:jc w:val="center"/>
              <w:rPr>
                <w:sz w:val="20"/>
              </w:rPr>
            </w:pPr>
            <w:r>
              <w:rPr>
                <w:sz w:val="20"/>
              </w:rPr>
              <w:t>科目名称</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71435503" w14:textId="77777777" w:rsidR="00213317" w:rsidRDefault="00213317">
            <w:pPr>
              <w:pStyle w:val="TableParagraph"/>
              <w:spacing w:before="10"/>
              <w:jc w:val="left"/>
              <w:rPr>
                <w:rFonts w:ascii="黑体"/>
                <w:sz w:val="25"/>
              </w:rPr>
            </w:pPr>
          </w:p>
          <w:p w14:paraId="3F21375F" w14:textId="77777777" w:rsidR="00213317" w:rsidRDefault="0082023F">
            <w:pPr>
              <w:pStyle w:val="TableParagraph"/>
              <w:spacing w:before="0"/>
              <w:ind w:left="1243" w:right="1127"/>
              <w:jc w:val="center"/>
              <w:rPr>
                <w:sz w:val="20"/>
              </w:rPr>
            </w:pPr>
            <w:r>
              <w:rPr>
                <w:sz w:val="20"/>
              </w:rPr>
              <w:t>小计</w:t>
            </w:r>
            <w:r>
              <w:rPr>
                <w:sz w:val="20"/>
              </w:rPr>
              <w:t xml:space="preserve">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785604E9" w14:textId="77777777" w:rsidR="00213317" w:rsidRDefault="00213317">
            <w:pPr>
              <w:pStyle w:val="TableParagraph"/>
              <w:spacing w:before="10"/>
              <w:jc w:val="left"/>
              <w:rPr>
                <w:rFonts w:ascii="黑体"/>
                <w:sz w:val="25"/>
              </w:rPr>
            </w:pPr>
          </w:p>
          <w:p w14:paraId="170750D7" w14:textId="77777777" w:rsidR="00213317" w:rsidRDefault="0082023F">
            <w:pPr>
              <w:pStyle w:val="TableParagraph"/>
              <w:spacing w:before="0"/>
              <w:ind w:left="953"/>
              <w:jc w:val="left"/>
              <w:rPr>
                <w:sz w:val="20"/>
              </w:rPr>
            </w:pPr>
            <w:r>
              <w:rPr>
                <w:sz w:val="20"/>
              </w:rPr>
              <w:t>基本支出</w:t>
            </w:r>
            <w:r>
              <w:rPr>
                <w:sz w:val="20"/>
              </w:rPr>
              <w:t xml:space="preserve">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0EB4F4B1" w14:textId="77777777" w:rsidR="00213317" w:rsidRDefault="00213317">
            <w:pPr>
              <w:pStyle w:val="TableParagraph"/>
              <w:spacing w:before="10"/>
              <w:jc w:val="left"/>
              <w:rPr>
                <w:rFonts w:ascii="黑体"/>
                <w:sz w:val="25"/>
              </w:rPr>
            </w:pPr>
          </w:p>
          <w:p w14:paraId="4F1BE0B3" w14:textId="77777777" w:rsidR="00213317" w:rsidRDefault="0082023F">
            <w:pPr>
              <w:pStyle w:val="TableParagraph"/>
              <w:spacing w:before="0"/>
              <w:ind w:left="1306" w:right="1192"/>
              <w:jc w:val="center"/>
              <w:rPr>
                <w:sz w:val="20"/>
              </w:rPr>
            </w:pPr>
            <w:r>
              <w:rPr>
                <w:sz w:val="20"/>
              </w:rPr>
              <w:t>项目支出</w:t>
            </w:r>
            <w:r>
              <w:rPr>
                <w:sz w:val="20"/>
              </w:rPr>
              <w:t xml:space="preserve"> </w:t>
            </w:r>
          </w:p>
        </w:tc>
      </w:tr>
      <w:tr w:rsidR="00213317" w14:paraId="1649A6B5" w14:textId="77777777">
        <w:trPr>
          <w:trHeight w:val="311"/>
        </w:trPr>
        <w:tc>
          <w:tcPr>
            <w:tcW w:w="5664" w:type="dxa"/>
            <w:gridSpan w:val="2"/>
            <w:tcBorders>
              <w:top w:val="single" w:sz="4" w:space="0" w:color="000000"/>
              <w:left w:val="single" w:sz="4" w:space="0" w:color="000000"/>
              <w:bottom w:val="single" w:sz="4" w:space="0" w:color="000000"/>
              <w:right w:val="single" w:sz="4" w:space="0" w:color="000000"/>
            </w:tcBorders>
            <w:shd w:val="clear" w:color="auto" w:fill="C0C0C0"/>
          </w:tcPr>
          <w:p w14:paraId="2CA4BADB" w14:textId="77777777" w:rsidR="00213317" w:rsidRDefault="0082023F">
            <w:pPr>
              <w:pStyle w:val="TableParagraph"/>
              <w:spacing w:before="27"/>
              <w:ind w:left="2660" w:right="2553"/>
              <w:jc w:val="center"/>
              <w:rPr>
                <w:sz w:val="20"/>
              </w:rPr>
            </w:pPr>
            <w:r>
              <w:rPr>
                <w:sz w:val="20"/>
              </w:rPr>
              <w:t>栏次</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46A14065" w14:textId="77777777" w:rsidR="00213317" w:rsidRDefault="0082023F">
            <w:pPr>
              <w:pStyle w:val="TableParagraph"/>
              <w:spacing w:before="27"/>
              <w:ind w:left="1241" w:right="1127"/>
              <w:jc w:val="center"/>
              <w:rPr>
                <w:sz w:val="20"/>
              </w:rPr>
            </w:pPr>
            <w:r>
              <w:rPr>
                <w:sz w:val="20"/>
              </w:rPr>
              <w:t xml:space="preserve">1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33303E8E" w14:textId="77777777" w:rsidR="00213317" w:rsidRDefault="0082023F">
            <w:pPr>
              <w:pStyle w:val="TableParagraph"/>
              <w:spacing w:before="27"/>
              <w:ind w:left="1334" w:right="1222"/>
              <w:jc w:val="center"/>
              <w:rPr>
                <w:sz w:val="20"/>
              </w:rPr>
            </w:pPr>
            <w:r>
              <w:rPr>
                <w:sz w:val="20"/>
              </w:rPr>
              <w:t xml:space="preserve">2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5CDC9B96" w14:textId="77777777" w:rsidR="00213317" w:rsidRDefault="0082023F">
            <w:pPr>
              <w:pStyle w:val="TableParagraph"/>
              <w:spacing w:before="27"/>
              <w:ind w:left="1303" w:right="1192"/>
              <w:jc w:val="center"/>
              <w:rPr>
                <w:sz w:val="20"/>
              </w:rPr>
            </w:pPr>
            <w:r>
              <w:rPr>
                <w:sz w:val="20"/>
              </w:rPr>
              <w:t xml:space="preserve">3 </w:t>
            </w:r>
          </w:p>
        </w:tc>
      </w:tr>
      <w:tr w:rsidR="00213317" w14:paraId="663A597C" w14:textId="77777777">
        <w:trPr>
          <w:trHeight w:val="311"/>
        </w:trPr>
        <w:tc>
          <w:tcPr>
            <w:tcW w:w="5664" w:type="dxa"/>
            <w:gridSpan w:val="2"/>
            <w:tcBorders>
              <w:top w:val="single" w:sz="4" w:space="0" w:color="000000"/>
              <w:left w:val="single" w:sz="4" w:space="0" w:color="000000"/>
              <w:bottom w:val="single" w:sz="4" w:space="0" w:color="000000"/>
              <w:right w:val="single" w:sz="4" w:space="0" w:color="000000"/>
            </w:tcBorders>
            <w:shd w:val="clear" w:color="auto" w:fill="C0C0C0"/>
          </w:tcPr>
          <w:p w14:paraId="228D1FBC" w14:textId="77777777" w:rsidR="00213317" w:rsidRDefault="0082023F">
            <w:pPr>
              <w:pStyle w:val="TableParagraph"/>
              <w:ind w:left="107"/>
              <w:jc w:val="left"/>
              <w:rPr>
                <w:sz w:val="20"/>
              </w:rPr>
            </w:pPr>
            <w:r>
              <w:rPr>
                <w:sz w:val="20"/>
              </w:rPr>
              <w:t>合计</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tcPr>
          <w:p w14:paraId="1B0728B2" w14:textId="77777777" w:rsidR="00213317" w:rsidRDefault="0082023F">
            <w:pPr>
              <w:pStyle w:val="TableParagraph"/>
              <w:ind w:right="-15"/>
              <w:rPr>
                <w:b/>
                <w:sz w:val="20"/>
              </w:rPr>
            </w:pPr>
            <w:r>
              <w:rPr>
                <w:b/>
                <w:sz w:val="20"/>
              </w:rPr>
              <w:t xml:space="preserve">8,201.11 </w:t>
            </w:r>
          </w:p>
        </w:tc>
        <w:tc>
          <w:tcPr>
            <w:tcW w:w="2707" w:type="dxa"/>
            <w:tcBorders>
              <w:top w:val="single" w:sz="4" w:space="0" w:color="000000"/>
              <w:left w:val="single" w:sz="4" w:space="0" w:color="000000"/>
              <w:bottom w:val="single" w:sz="4" w:space="0" w:color="000000"/>
              <w:right w:val="single" w:sz="4" w:space="0" w:color="000000"/>
            </w:tcBorders>
          </w:tcPr>
          <w:p w14:paraId="7CB0ED62" w14:textId="77777777" w:rsidR="00213317" w:rsidRDefault="0082023F">
            <w:pPr>
              <w:pStyle w:val="TableParagraph"/>
              <w:ind w:right="-15"/>
              <w:rPr>
                <w:b/>
                <w:sz w:val="20"/>
              </w:rPr>
            </w:pPr>
            <w:r>
              <w:rPr>
                <w:b/>
                <w:sz w:val="20"/>
              </w:rPr>
              <w:t xml:space="preserve">5,393.06 </w:t>
            </w:r>
          </w:p>
        </w:tc>
        <w:tc>
          <w:tcPr>
            <w:tcW w:w="3348" w:type="dxa"/>
            <w:tcBorders>
              <w:top w:val="single" w:sz="4" w:space="0" w:color="000000"/>
              <w:left w:val="single" w:sz="4" w:space="0" w:color="000000"/>
              <w:bottom w:val="single" w:sz="4" w:space="0" w:color="000000"/>
              <w:right w:val="single" w:sz="4" w:space="0" w:color="000000"/>
            </w:tcBorders>
          </w:tcPr>
          <w:p w14:paraId="2A8FB5B3" w14:textId="77777777" w:rsidR="00213317" w:rsidRDefault="0082023F">
            <w:pPr>
              <w:pStyle w:val="TableParagraph"/>
              <w:ind w:right="-15"/>
              <w:rPr>
                <w:b/>
                <w:sz w:val="20"/>
              </w:rPr>
            </w:pPr>
            <w:r>
              <w:rPr>
                <w:b/>
                <w:sz w:val="20"/>
              </w:rPr>
              <w:t xml:space="preserve">2,808.05 </w:t>
            </w:r>
          </w:p>
        </w:tc>
      </w:tr>
      <w:tr w:rsidR="00213317" w14:paraId="5718D8C8" w14:textId="77777777">
        <w:trPr>
          <w:trHeight w:val="311"/>
        </w:trPr>
        <w:tc>
          <w:tcPr>
            <w:tcW w:w="1068" w:type="dxa"/>
            <w:tcBorders>
              <w:top w:val="single" w:sz="4" w:space="0" w:color="000000"/>
              <w:left w:val="single" w:sz="4" w:space="0" w:color="000000"/>
              <w:bottom w:val="single" w:sz="4" w:space="0" w:color="000000"/>
              <w:right w:val="single" w:sz="4" w:space="0" w:color="000000"/>
            </w:tcBorders>
            <w:shd w:val="clear" w:color="auto" w:fill="C0C0C0"/>
          </w:tcPr>
          <w:p w14:paraId="6787D27F" w14:textId="77777777" w:rsidR="00213317" w:rsidRDefault="0082023F">
            <w:pPr>
              <w:pStyle w:val="TableParagraph"/>
              <w:spacing w:before="27"/>
              <w:ind w:left="107"/>
              <w:jc w:val="left"/>
              <w:rPr>
                <w:b/>
                <w:sz w:val="20"/>
              </w:rPr>
            </w:pPr>
            <w:r>
              <w:rPr>
                <w:b/>
                <w:sz w:val="20"/>
              </w:rPr>
              <w:t xml:space="preserve">208 </w:t>
            </w:r>
          </w:p>
        </w:tc>
        <w:tc>
          <w:tcPr>
            <w:tcW w:w="4596" w:type="dxa"/>
            <w:tcBorders>
              <w:top w:val="single" w:sz="4" w:space="0" w:color="000000"/>
              <w:left w:val="single" w:sz="4" w:space="0" w:color="000000"/>
              <w:bottom w:val="single" w:sz="4" w:space="0" w:color="000000"/>
              <w:right w:val="single" w:sz="4" w:space="0" w:color="000000"/>
            </w:tcBorders>
            <w:shd w:val="clear" w:color="auto" w:fill="C0C0C0"/>
          </w:tcPr>
          <w:p w14:paraId="60A333EB" w14:textId="77777777" w:rsidR="00213317" w:rsidRDefault="0082023F">
            <w:pPr>
              <w:pStyle w:val="TableParagraph"/>
              <w:spacing w:before="27"/>
              <w:ind w:left="108"/>
              <w:jc w:val="left"/>
              <w:rPr>
                <w:b/>
                <w:sz w:val="20"/>
              </w:rPr>
            </w:pPr>
            <w:r>
              <w:rPr>
                <w:b/>
                <w:sz w:val="20"/>
              </w:rPr>
              <w:t>社会保障和就业支出</w:t>
            </w:r>
            <w:r>
              <w:rPr>
                <w:b/>
                <w:w w:val="98"/>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700B99C8" w14:textId="77777777" w:rsidR="00213317" w:rsidRDefault="0082023F">
            <w:pPr>
              <w:pStyle w:val="TableParagraph"/>
              <w:spacing w:before="27"/>
              <w:ind w:right="-15"/>
              <w:rPr>
                <w:b/>
                <w:sz w:val="20"/>
              </w:rPr>
            </w:pPr>
            <w:r>
              <w:rPr>
                <w:b/>
                <w:sz w:val="20"/>
              </w:rPr>
              <w:t xml:space="preserve">17.47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08177E94" w14:textId="77777777" w:rsidR="00213317" w:rsidRDefault="0082023F">
            <w:pPr>
              <w:pStyle w:val="TableParagraph"/>
              <w:spacing w:before="27"/>
              <w:ind w:right="-15"/>
              <w:rPr>
                <w:b/>
                <w:sz w:val="20"/>
              </w:rPr>
            </w:pPr>
            <w:r>
              <w:rPr>
                <w:b/>
                <w:sz w:val="20"/>
              </w:rPr>
              <w:t xml:space="preserve">17.47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085F9D0E" w14:textId="77777777" w:rsidR="00213317" w:rsidRDefault="0082023F">
            <w:pPr>
              <w:pStyle w:val="TableParagraph"/>
              <w:spacing w:before="27"/>
              <w:ind w:right="-15"/>
              <w:rPr>
                <w:b/>
                <w:sz w:val="20"/>
              </w:rPr>
            </w:pPr>
            <w:r>
              <w:rPr>
                <w:b/>
                <w:w w:val="98"/>
                <w:sz w:val="20"/>
              </w:rPr>
              <w:t xml:space="preserve"> </w:t>
            </w:r>
          </w:p>
        </w:tc>
      </w:tr>
      <w:tr w:rsidR="00213317" w14:paraId="3B1129F3" w14:textId="77777777">
        <w:trPr>
          <w:trHeight w:val="311"/>
        </w:trPr>
        <w:tc>
          <w:tcPr>
            <w:tcW w:w="1068" w:type="dxa"/>
            <w:tcBorders>
              <w:top w:val="single" w:sz="4" w:space="0" w:color="000000"/>
              <w:left w:val="single" w:sz="4" w:space="0" w:color="000000"/>
              <w:bottom w:val="single" w:sz="4" w:space="0" w:color="000000"/>
              <w:right w:val="single" w:sz="4" w:space="0" w:color="000000"/>
            </w:tcBorders>
            <w:shd w:val="clear" w:color="auto" w:fill="C0C0C0"/>
          </w:tcPr>
          <w:p w14:paraId="6F41616C" w14:textId="77777777" w:rsidR="00213317" w:rsidRDefault="0082023F">
            <w:pPr>
              <w:pStyle w:val="TableParagraph"/>
              <w:ind w:left="107"/>
              <w:jc w:val="left"/>
              <w:rPr>
                <w:b/>
                <w:sz w:val="20"/>
              </w:rPr>
            </w:pPr>
            <w:r>
              <w:rPr>
                <w:b/>
                <w:sz w:val="20"/>
              </w:rPr>
              <w:t xml:space="preserve">20807 </w:t>
            </w:r>
          </w:p>
        </w:tc>
        <w:tc>
          <w:tcPr>
            <w:tcW w:w="4596" w:type="dxa"/>
            <w:tcBorders>
              <w:top w:val="single" w:sz="4" w:space="0" w:color="000000"/>
              <w:left w:val="single" w:sz="4" w:space="0" w:color="000000"/>
              <w:bottom w:val="single" w:sz="4" w:space="0" w:color="000000"/>
              <w:right w:val="single" w:sz="4" w:space="0" w:color="000000"/>
            </w:tcBorders>
            <w:shd w:val="clear" w:color="auto" w:fill="C0C0C0"/>
          </w:tcPr>
          <w:p w14:paraId="3A43543C" w14:textId="77777777" w:rsidR="00213317" w:rsidRDefault="0082023F">
            <w:pPr>
              <w:pStyle w:val="TableParagraph"/>
              <w:ind w:left="108"/>
              <w:jc w:val="left"/>
              <w:rPr>
                <w:b/>
                <w:sz w:val="20"/>
              </w:rPr>
            </w:pPr>
            <w:r>
              <w:rPr>
                <w:b/>
                <w:sz w:val="20"/>
              </w:rPr>
              <w:t>就业补助</w:t>
            </w:r>
            <w:r>
              <w:rPr>
                <w:b/>
                <w:w w:val="98"/>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44036022" w14:textId="77777777" w:rsidR="00213317" w:rsidRDefault="0082023F">
            <w:pPr>
              <w:pStyle w:val="TableParagraph"/>
              <w:ind w:right="-15"/>
              <w:rPr>
                <w:b/>
                <w:sz w:val="20"/>
              </w:rPr>
            </w:pPr>
            <w:r>
              <w:rPr>
                <w:b/>
                <w:sz w:val="20"/>
              </w:rPr>
              <w:t xml:space="preserve">17.47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508BC620" w14:textId="77777777" w:rsidR="00213317" w:rsidRDefault="0082023F">
            <w:pPr>
              <w:pStyle w:val="TableParagraph"/>
              <w:ind w:right="-15"/>
              <w:rPr>
                <w:b/>
                <w:sz w:val="20"/>
              </w:rPr>
            </w:pPr>
            <w:r>
              <w:rPr>
                <w:b/>
                <w:sz w:val="20"/>
              </w:rPr>
              <w:t xml:space="preserve">17.47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1D3CA84C" w14:textId="77777777" w:rsidR="00213317" w:rsidRDefault="0082023F">
            <w:pPr>
              <w:pStyle w:val="TableParagraph"/>
              <w:ind w:right="-15"/>
              <w:rPr>
                <w:b/>
                <w:sz w:val="20"/>
              </w:rPr>
            </w:pPr>
            <w:r>
              <w:rPr>
                <w:b/>
                <w:w w:val="98"/>
                <w:sz w:val="20"/>
              </w:rPr>
              <w:t xml:space="preserve"> </w:t>
            </w:r>
          </w:p>
        </w:tc>
      </w:tr>
      <w:tr w:rsidR="00213317" w14:paraId="2D3631AF" w14:textId="77777777">
        <w:trPr>
          <w:trHeight w:val="313"/>
        </w:trPr>
        <w:tc>
          <w:tcPr>
            <w:tcW w:w="1068" w:type="dxa"/>
            <w:tcBorders>
              <w:top w:val="single" w:sz="4" w:space="0" w:color="000000"/>
              <w:left w:val="single" w:sz="4" w:space="0" w:color="000000"/>
              <w:bottom w:val="single" w:sz="4" w:space="0" w:color="000000"/>
              <w:right w:val="single" w:sz="4" w:space="0" w:color="000000"/>
            </w:tcBorders>
          </w:tcPr>
          <w:p w14:paraId="1C832DEA" w14:textId="77777777" w:rsidR="00213317" w:rsidRDefault="0082023F">
            <w:pPr>
              <w:pStyle w:val="TableParagraph"/>
              <w:spacing w:before="30"/>
              <w:ind w:left="107"/>
              <w:jc w:val="left"/>
              <w:rPr>
                <w:sz w:val="20"/>
              </w:rPr>
            </w:pPr>
            <w:r>
              <w:rPr>
                <w:sz w:val="20"/>
              </w:rPr>
              <w:t xml:space="preserve">2080799 </w:t>
            </w:r>
          </w:p>
        </w:tc>
        <w:tc>
          <w:tcPr>
            <w:tcW w:w="4596" w:type="dxa"/>
            <w:tcBorders>
              <w:top w:val="single" w:sz="4" w:space="0" w:color="000000"/>
              <w:left w:val="single" w:sz="4" w:space="0" w:color="000000"/>
              <w:bottom w:val="single" w:sz="4" w:space="0" w:color="000000"/>
              <w:right w:val="single" w:sz="4" w:space="0" w:color="000000"/>
            </w:tcBorders>
            <w:shd w:val="clear" w:color="auto" w:fill="CCFFFF"/>
          </w:tcPr>
          <w:p w14:paraId="6F852D4A" w14:textId="77777777" w:rsidR="00213317" w:rsidRDefault="0082023F">
            <w:pPr>
              <w:pStyle w:val="TableParagraph"/>
              <w:spacing w:before="30"/>
              <w:ind w:left="108"/>
              <w:jc w:val="left"/>
              <w:rPr>
                <w:sz w:val="20"/>
              </w:rPr>
            </w:pPr>
            <w:r>
              <w:rPr>
                <w:w w:val="99"/>
                <w:sz w:val="20"/>
              </w:rPr>
              <w:t xml:space="preserve">  </w:t>
            </w:r>
            <w:r>
              <w:rPr>
                <w:sz w:val="20"/>
              </w:rPr>
              <w:t>其他就业补助支出</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tcPr>
          <w:p w14:paraId="6327746E" w14:textId="77777777" w:rsidR="00213317" w:rsidRDefault="0082023F">
            <w:pPr>
              <w:pStyle w:val="TableParagraph"/>
              <w:spacing w:before="30"/>
              <w:ind w:right="-15"/>
              <w:rPr>
                <w:sz w:val="20"/>
              </w:rPr>
            </w:pPr>
            <w:r>
              <w:rPr>
                <w:sz w:val="20"/>
              </w:rPr>
              <w:t xml:space="preserve">17.47 </w:t>
            </w:r>
          </w:p>
        </w:tc>
        <w:tc>
          <w:tcPr>
            <w:tcW w:w="2707" w:type="dxa"/>
            <w:tcBorders>
              <w:top w:val="single" w:sz="4" w:space="0" w:color="000000"/>
              <w:left w:val="single" w:sz="4" w:space="0" w:color="000000"/>
              <w:bottom w:val="single" w:sz="4" w:space="0" w:color="000000"/>
              <w:right w:val="single" w:sz="4" w:space="0" w:color="000000"/>
            </w:tcBorders>
          </w:tcPr>
          <w:p w14:paraId="7BAA863C" w14:textId="77777777" w:rsidR="00213317" w:rsidRDefault="0082023F">
            <w:pPr>
              <w:pStyle w:val="TableParagraph"/>
              <w:spacing w:before="30"/>
              <w:ind w:right="-15"/>
              <w:rPr>
                <w:sz w:val="20"/>
              </w:rPr>
            </w:pPr>
            <w:r>
              <w:rPr>
                <w:sz w:val="20"/>
              </w:rPr>
              <w:t xml:space="preserve">17.47 </w:t>
            </w:r>
          </w:p>
        </w:tc>
        <w:tc>
          <w:tcPr>
            <w:tcW w:w="3348" w:type="dxa"/>
            <w:tcBorders>
              <w:top w:val="single" w:sz="4" w:space="0" w:color="000000"/>
              <w:left w:val="single" w:sz="4" w:space="0" w:color="000000"/>
              <w:bottom w:val="single" w:sz="4" w:space="0" w:color="000000"/>
              <w:right w:val="single" w:sz="4" w:space="0" w:color="000000"/>
            </w:tcBorders>
          </w:tcPr>
          <w:p w14:paraId="57ECA9AD" w14:textId="77777777" w:rsidR="00213317" w:rsidRDefault="0082023F">
            <w:pPr>
              <w:pStyle w:val="TableParagraph"/>
              <w:spacing w:before="30"/>
              <w:ind w:right="-15"/>
              <w:rPr>
                <w:sz w:val="20"/>
              </w:rPr>
            </w:pPr>
            <w:r>
              <w:rPr>
                <w:w w:val="99"/>
                <w:sz w:val="20"/>
              </w:rPr>
              <w:t xml:space="preserve"> </w:t>
            </w:r>
          </w:p>
        </w:tc>
      </w:tr>
      <w:tr w:rsidR="00213317" w14:paraId="028858CB" w14:textId="77777777">
        <w:trPr>
          <w:trHeight w:val="311"/>
        </w:trPr>
        <w:tc>
          <w:tcPr>
            <w:tcW w:w="1068" w:type="dxa"/>
            <w:tcBorders>
              <w:top w:val="single" w:sz="4" w:space="0" w:color="000000"/>
              <w:left w:val="single" w:sz="4" w:space="0" w:color="000000"/>
              <w:bottom w:val="single" w:sz="4" w:space="0" w:color="000000"/>
              <w:right w:val="single" w:sz="4" w:space="0" w:color="000000"/>
            </w:tcBorders>
            <w:shd w:val="clear" w:color="auto" w:fill="C0C0C0"/>
          </w:tcPr>
          <w:p w14:paraId="131CC644" w14:textId="77777777" w:rsidR="00213317" w:rsidRDefault="0082023F">
            <w:pPr>
              <w:pStyle w:val="TableParagraph"/>
              <w:ind w:left="107"/>
              <w:jc w:val="left"/>
              <w:rPr>
                <w:b/>
                <w:sz w:val="20"/>
              </w:rPr>
            </w:pPr>
            <w:r>
              <w:rPr>
                <w:b/>
                <w:sz w:val="20"/>
              </w:rPr>
              <w:t xml:space="preserve">212 </w:t>
            </w:r>
          </w:p>
        </w:tc>
        <w:tc>
          <w:tcPr>
            <w:tcW w:w="4596" w:type="dxa"/>
            <w:tcBorders>
              <w:top w:val="single" w:sz="4" w:space="0" w:color="000000"/>
              <w:left w:val="single" w:sz="4" w:space="0" w:color="000000"/>
              <w:bottom w:val="single" w:sz="4" w:space="0" w:color="000000"/>
              <w:right w:val="single" w:sz="4" w:space="0" w:color="000000"/>
            </w:tcBorders>
            <w:shd w:val="clear" w:color="auto" w:fill="C0C0C0"/>
          </w:tcPr>
          <w:p w14:paraId="51EEE150" w14:textId="77777777" w:rsidR="00213317" w:rsidRDefault="0082023F">
            <w:pPr>
              <w:pStyle w:val="TableParagraph"/>
              <w:ind w:left="108"/>
              <w:jc w:val="left"/>
              <w:rPr>
                <w:b/>
                <w:sz w:val="20"/>
              </w:rPr>
            </w:pPr>
            <w:r>
              <w:rPr>
                <w:b/>
                <w:sz w:val="20"/>
              </w:rPr>
              <w:t>城乡社区支出</w:t>
            </w:r>
            <w:r>
              <w:rPr>
                <w:b/>
                <w:w w:val="98"/>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5446A642" w14:textId="77777777" w:rsidR="00213317" w:rsidRDefault="0082023F">
            <w:pPr>
              <w:pStyle w:val="TableParagraph"/>
              <w:ind w:right="-15"/>
              <w:rPr>
                <w:b/>
                <w:sz w:val="20"/>
              </w:rPr>
            </w:pPr>
            <w:r>
              <w:rPr>
                <w:b/>
                <w:sz w:val="20"/>
              </w:rPr>
              <w:t xml:space="preserve">8,064.64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356516E8" w14:textId="77777777" w:rsidR="00213317" w:rsidRDefault="0082023F">
            <w:pPr>
              <w:pStyle w:val="TableParagraph"/>
              <w:ind w:right="-15"/>
              <w:rPr>
                <w:b/>
                <w:sz w:val="20"/>
              </w:rPr>
            </w:pPr>
            <w:r>
              <w:rPr>
                <w:b/>
                <w:sz w:val="20"/>
              </w:rPr>
              <w:t xml:space="preserve">5,375.59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022C8F76" w14:textId="77777777" w:rsidR="00213317" w:rsidRDefault="0082023F">
            <w:pPr>
              <w:pStyle w:val="TableParagraph"/>
              <w:ind w:right="-15"/>
              <w:rPr>
                <w:b/>
                <w:sz w:val="20"/>
              </w:rPr>
            </w:pPr>
            <w:r>
              <w:rPr>
                <w:b/>
                <w:sz w:val="20"/>
              </w:rPr>
              <w:t xml:space="preserve">2,689.05 </w:t>
            </w:r>
          </w:p>
        </w:tc>
      </w:tr>
      <w:tr w:rsidR="00213317" w14:paraId="4ECD0E78" w14:textId="77777777">
        <w:trPr>
          <w:trHeight w:val="311"/>
        </w:trPr>
        <w:tc>
          <w:tcPr>
            <w:tcW w:w="1068" w:type="dxa"/>
            <w:tcBorders>
              <w:top w:val="single" w:sz="4" w:space="0" w:color="000000"/>
              <w:left w:val="single" w:sz="4" w:space="0" w:color="000000"/>
              <w:bottom w:val="single" w:sz="4" w:space="0" w:color="000000"/>
              <w:right w:val="single" w:sz="4" w:space="0" w:color="000000"/>
            </w:tcBorders>
            <w:shd w:val="clear" w:color="auto" w:fill="C0C0C0"/>
          </w:tcPr>
          <w:p w14:paraId="43C31CB2" w14:textId="77777777" w:rsidR="00213317" w:rsidRDefault="0082023F">
            <w:pPr>
              <w:pStyle w:val="TableParagraph"/>
              <w:spacing w:before="27"/>
              <w:ind w:left="107"/>
              <w:jc w:val="left"/>
              <w:rPr>
                <w:b/>
                <w:sz w:val="20"/>
              </w:rPr>
            </w:pPr>
            <w:r>
              <w:rPr>
                <w:b/>
                <w:sz w:val="20"/>
              </w:rPr>
              <w:t xml:space="preserve">21201 </w:t>
            </w:r>
          </w:p>
        </w:tc>
        <w:tc>
          <w:tcPr>
            <w:tcW w:w="4596" w:type="dxa"/>
            <w:tcBorders>
              <w:top w:val="single" w:sz="4" w:space="0" w:color="000000"/>
              <w:left w:val="single" w:sz="4" w:space="0" w:color="000000"/>
              <w:bottom w:val="single" w:sz="4" w:space="0" w:color="000000"/>
              <w:right w:val="single" w:sz="4" w:space="0" w:color="000000"/>
            </w:tcBorders>
            <w:shd w:val="clear" w:color="auto" w:fill="C0C0C0"/>
          </w:tcPr>
          <w:p w14:paraId="2F30A4F0" w14:textId="77777777" w:rsidR="00213317" w:rsidRDefault="0082023F">
            <w:pPr>
              <w:pStyle w:val="TableParagraph"/>
              <w:spacing w:before="27"/>
              <w:ind w:left="108"/>
              <w:jc w:val="left"/>
              <w:rPr>
                <w:b/>
                <w:sz w:val="20"/>
              </w:rPr>
            </w:pPr>
            <w:r>
              <w:rPr>
                <w:b/>
                <w:sz w:val="20"/>
              </w:rPr>
              <w:t>城乡社区管理事务</w:t>
            </w:r>
            <w:r>
              <w:rPr>
                <w:b/>
                <w:w w:val="98"/>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783459EF" w14:textId="77777777" w:rsidR="00213317" w:rsidRDefault="0082023F">
            <w:pPr>
              <w:pStyle w:val="TableParagraph"/>
              <w:spacing w:before="27"/>
              <w:ind w:right="-15"/>
              <w:rPr>
                <w:b/>
                <w:sz w:val="20"/>
              </w:rPr>
            </w:pPr>
            <w:r>
              <w:rPr>
                <w:b/>
                <w:sz w:val="20"/>
              </w:rPr>
              <w:t xml:space="preserve">2,994.81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0B6B225C" w14:textId="77777777" w:rsidR="00213317" w:rsidRDefault="0082023F">
            <w:pPr>
              <w:pStyle w:val="TableParagraph"/>
              <w:spacing w:before="27"/>
              <w:ind w:right="-15"/>
              <w:rPr>
                <w:b/>
                <w:sz w:val="20"/>
              </w:rPr>
            </w:pPr>
            <w:r>
              <w:rPr>
                <w:b/>
                <w:sz w:val="20"/>
              </w:rPr>
              <w:t xml:space="preserve">2,994.81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2811D2B4" w14:textId="77777777" w:rsidR="00213317" w:rsidRDefault="0082023F">
            <w:pPr>
              <w:pStyle w:val="TableParagraph"/>
              <w:spacing w:before="27"/>
              <w:ind w:right="-15"/>
              <w:rPr>
                <w:b/>
                <w:sz w:val="20"/>
              </w:rPr>
            </w:pPr>
            <w:r>
              <w:rPr>
                <w:b/>
                <w:w w:val="98"/>
                <w:sz w:val="20"/>
              </w:rPr>
              <w:t xml:space="preserve"> </w:t>
            </w:r>
          </w:p>
        </w:tc>
      </w:tr>
      <w:tr w:rsidR="00213317" w14:paraId="024FB453" w14:textId="77777777">
        <w:trPr>
          <w:trHeight w:val="311"/>
        </w:trPr>
        <w:tc>
          <w:tcPr>
            <w:tcW w:w="1068" w:type="dxa"/>
            <w:tcBorders>
              <w:top w:val="single" w:sz="4" w:space="0" w:color="000000"/>
              <w:left w:val="single" w:sz="4" w:space="0" w:color="000000"/>
              <w:bottom w:val="single" w:sz="4" w:space="0" w:color="000000"/>
              <w:right w:val="single" w:sz="4" w:space="0" w:color="000000"/>
            </w:tcBorders>
          </w:tcPr>
          <w:p w14:paraId="2BB0EB96" w14:textId="77777777" w:rsidR="00213317" w:rsidRDefault="0082023F">
            <w:pPr>
              <w:pStyle w:val="TableParagraph"/>
              <w:ind w:left="107"/>
              <w:jc w:val="left"/>
              <w:rPr>
                <w:sz w:val="20"/>
              </w:rPr>
            </w:pPr>
            <w:r>
              <w:rPr>
                <w:sz w:val="20"/>
              </w:rPr>
              <w:t xml:space="preserve">2120101 </w:t>
            </w:r>
          </w:p>
        </w:tc>
        <w:tc>
          <w:tcPr>
            <w:tcW w:w="4596" w:type="dxa"/>
            <w:tcBorders>
              <w:top w:val="single" w:sz="4" w:space="0" w:color="000000"/>
              <w:left w:val="single" w:sz="4" w:space="0" w:color="000000"/>
              <w:bottom w:val="single" w:sz="4" w:space="0" w:color="000000"/>
              <w:right w:val="single" w:sz="4" w:space="0" w:color="000000"/>
            </w:tcBorders>
            <w:shd w:val="clear" w:color="auto" w:fill="CCFFFF"/>
          </w:tcPr>
          <w:p w14:paraId="3D4A92BD" w14:textId="77777777" w:rsidR="00213317" w:rsidRDefault="0082023F">
            <w:pPr>
              <w:pStyle w:val="TableParagraph"/>
              <w:ind w:left="108"/>
              <w:jc w:val="left"/>
              <w:rPr>
                <w:sz w:val="20"/>
              </w:rPr>
            </w:pPr>
            <w:r>
              <w:rPr>
                <w:w w:val="99"/>
                <w:sz w:val="20"/>
              </w:rPr>
              <w:t xml:space="preserve">  </w:t>
            </w:r>
            <w:r>
              <w:rPr>
                <w:sz w:val="20"/>
              </w:rPr>
              <w:t>行政运行</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tcPr>
          <w:p w14:paraId="70EC2DCE" w14:textId="77777777" w:rsidR="00213317" w:rsidRDefault="0082023F">
            <w:pPr>
              <w:pStyle w:val="TableParagraph"/>
              <w:ind w:right="-15"/>
              <w:rPr>
                <w:sz w:val="20"/>
              </w:rPr>
            </w:pPr>
            <w:r>
              <w:rPr>
                <w:sz w:val="20"/>
              </w:rPr>
              <w:t xml:space="preserve">499.96 </w:t>
            </w:r>
          </w:p>
        </w:tc>
        <w:tc>
          <w:tcPr>
            <w:tcW w:w="2707" w:type="dxa"/>
            <w:tcBorders>
              <w:top w:val="single" w:sz="4" w:space="0" w:color="000000"/>
              <w:left w:val="single" w:sz="4" w:space="0" w:color="000000"/>
              <w:bottom w:val="single" w:sz="4" w:space="0" w:color="000000"/>
              <w:right w:val="single" w:sz="4" w:space="0" w:color="000000"/>
            </w:tcBorders>
          </w:tcPr>
          <w:p w14:paraId="2FA62D2D" w14:textId="77777777" w:rsidR="00213317" w:rsidRDefault="0082023F">
            <w:pPr>
              <w:pStyle w:val="TableParagraph"/>
              <w:ind w:right="-15"/>
              <w:rPr>
                <w:sz w:val="20"/>
              </w:rPr>
            </w:pPr>
            <w:r>
              <w:rPr>
                <w:sz w:val="20"/>
              </w:rPr>
              <w:t xml:space="preserve">499.96 </w:t>
            </w:r>
          </w:p>
        </w:tc>
        <w:tc>
          <w:tcPr>
            <w:tcW w:w="3348" w:type="dxa"/>
            <w:tcBorders>
              <w:top w:val="single" w:sz="4" w:space="0" w:color="000000"/>
              <w:left w:val="single" w:sz="4" w:space="0" w:color="000000"/>
              <w:bottom w:val="single" w:sz="4" w:space="0" w:color="000000"/>
              <w:right w:val="single" w:sz="4" w:space="0" w:color="000000"/>
            </w:tcBorders>
          </w:tcPr>
          <w:p w14:paraId="151FDC36" w14:textId="77777777" w:rsidR="00213317" w:rsidRDefault="0082023F">
            <w:pPr>
              <w:pStyle w:val="TableParagraph"/>
              <w:ind w:right="-15"/>
              <w:rPr>
                <w:sz w:val="20"/>
              </w:rPr>
            </w:pPr>
            <w:r>
              <w:rPr>
                <w:w w:val="99"/>
                <w:sz w:val="20"/>
              </w:rPr>
              <w:t xml:space="preserve"> </w:t>
            </w:r>
          </w:p>
        </w:tc>
      </w:tr>
      <w:tr w:rsidR="00213317" w14:paraId="145BD220" w14:textId="77777777">
        <w:trPr>
          <w:trHeight w:val="311"/>
        </w:trPr>
        <w:tc>
          <w:tcPr>
            <w:tcW w:w="1068" w:type="dxa"/>
            <w:tcBorders>
              <w:top w:val="single" w:sz="4" w:space="0" w:color="000000"/>
              <w:left w:val="single" w:sz="4" w:space="0" w:color="000000"/>
              <w:bottom w:val="single" w:sz="4" w:space="0" w:color="000000"/>
              <w:right w:val="single" w:sz="4" w:space="0" w:color="000000"/>
            </w:tcBorders>
          </w:tcPr>
          <w:p w14:paraId="46C58A2D" w14:textId="77777777" w:rsidR="00213317" w:rsidRDefault="0082023F">
            <w:pPr>
              <w:pStyle w:val="TableParagraph"/>
              <w:spacing w:before="27"/>
              <w:ind w:left="107"/>
              <w:jc w:val="left"/>
              <w:rPr>
                <w:sz w:val="20"/>
              </w:rPr>
            </w:pPr>
            <w:r>
              <w:rPr>
                <w:sz w:val="20"/>
              </w:rPr>
              <w:t xml:space="preserve">2120104 </w:t>
            </w:r>
          </w:p>
        </w:tc>
        <w:tc>
          <w:tcPr>
            <w:tcW w:w="4596" w:type="dxa"/>
            <w:tcBorders>
              <w:top w:val="single" w:sz="4" w:space="0" w:color="000000"/>
              <w:left w:val="single" w:sz="4" w:space="0" w:color="000000"/>
              <w:bottom w:val="single" w:sz="4" w:space="0" w:color="000000"/>
              <w:right w:val="single" w:sz="4" w:space="0" w:color="000000"/>
            </w:tcBorders>
            <w:shd w:val="clear" w:color="auto" w:fill="CCFFFF"/>
          </w:tcPr>
          <w:p w14:paraId="2352B8C4" w14:textId="77777777" w:rsidR="00213317" w:rsidRDefault="0082023F">
            <w:pPr>
              <w:pStyle w:val="TableParagraph"/>
              <w:spacing w:before="27"/>
              <w:ind w:left="108"/>
              <w:jc w:val="left"/>
              <w:rPr>
                <w:sz w:val="20"/>
              </w:rPr>
            </w:pPr>
            <w:r>
              <w:rPr>
                <w:w w:val="99"/>
                <w:sz w:val="20"/>
              </w:rPr>
              <w:t xml:space="preserve">  </w:t>
            </w:r>
            <w:r>
              <w:rPr>
                <w:sz w:val="20"/>
              </w:rPr>
              <w:t>城管执法</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tcPr>
          <w:p w14:paraId="37870E92" w14:textId="77777777" w:rsidR="00213317" w:rsidRDefault="0082023F">
            <w:pPr>
              <w:pStyle w:val="TableParagraph"/>
              <w:spacing w:before="27"/>
              <w:ind w:right="-15"/>
              <w:rPr>
                <w:sz w:val="20"/>
              </w:rPr>
            </w:pPr>
            <w:r>
              <w:rPr>
                <w:sz w:val="20"/>
              </w:rPr>
              <w:t xml:space="preserve">931.99 </w:t>
            </w:r>
          </w:p>
        </w:tc>
        <w:tc>
          <w:tcPr>
            <w:tcW w:w="2707" w:type="dxa"/>
            <w:tcBorders>
              <w:top w:val="single" w:sz="4" w:space="0" w:color="000000"/>
              <w:left w:val="single" w:sz="4" w:space="0" w:color="000000"/>
              <w:bottom w:val="single" w:sz="4" w:space="0" w:color="000000"/>
              <w:right w:val="single" w:sz="4" w:space="0" w:color="000000"/>
            </w:tcBorders>
          </w:tcPr>
          <w:p w14:paraId="5346C8EF" w14:textId="77777777" w:rsidR="00213317" w:rsidRDefault="0082023F">
            <w:pPr>
              <w:pStyle w:val="TableParagraph"/>
              <w:spacing w:before="27"/>
              <w:ind w:right="-15"/>
              <w:rPr>
                <w:sz w:val="20"/>
              </w:rPr>
            </w:pPr>
            <w:r>
              <w:rPr>
                <w:sz w:val="20"/>
              </w:rPr>
              <w:t xml:space="preserve">931.99 </w:t>
            </w:r>
          </w:p>
        </w:tc>
        <w:tc>
          <w:tcPr>
            <w:tcW w:w="3348" w:type="dxa"/>
            <w:tcBorders>
              <w:top w:val="single" w:sz="4" w:space="0" w:color="000000"/>
              <w:left w:val="single" w:sz="4" w:space="0" w:color="000000"/>
              <w:bottom w:val="single" w:sz="4" w:space="0" w:color="000000"/>
              <w:right w:val="single" w:sz="4" w:space="0" w:color="000000"/>
            </w:tcBorders>
          </w:tcPr>
          <w:p w14:paraId="5D97671E" w14:textId="77777777" w:rsidR="00213317" w:rsidRDefault="0082023F">
            <w:pPr>
              <w:pStyle w:val="TableParagraph"/>
              <w:spacing w:before="27"/>
              <w:ind w:right="-15"/>
              <w:rPr>
                <w:sz w:val="20"/>
              </w:rPr>
            </w:pPr>
            <w:r>
              <w:rPr>
                <w:w w:val="99"/>
                <w:sz w:val="20"/>
              </w:rPr>
              <w:t xml:space="preserve"> </w:t>
            </w:r>
          </w:p>
        </w:tc>
      </w:tr>
      <w:tr w:rsidR="00213317" w14:paraId="564D0F81" w14:textId="77777777">
        <w:trPr>
          <w:trHeight w:val="311"/>
        </w:trPr>
        <w:tc>
          <w:tcPr>
            <w:tcW w:w="1068" w:type="dxa"/>
            <w:tcBorders>
              <w:top w:val="single" w:sz="4" w:space="0" w:color="000000"/>
              <w:left w:val="single" w:sz="4" w:space="0" w:color="000000"/>
              <w:bottom w:val="single" w:sz="4" w:space="0" w:color="000000"/>
              <w:right w:val="single" w:sz="4" w:space="0" w:color="000000"/>
            </w:tcBorders>
          </w:tcPr>
          <w:p w14:paraId="2198E281" w14:textId="77777777" w:rsidR="00213317" w:rsidRDefault="0082023F">
            <w:pPr>
              <w:pStyle w:val="TableParagraph"/>
              <w:spacing w:before="27"/>
              <w:ind w:left="107"/>
              <w:jc w:val="left"/>
              <w:rPr>
                <w:sz w:val="20"/>
              </w:rPr>
            </w:pPr>
            <w:r>
              <w:rPr>
                <w:sz w:val="20"/>
              </w:rPr>
              <w:t xml:space="preserve">2120199 </w:t>
            </w:r>
          </w:p>
        </w:tc>
        <w:tc>
          <w:tcPr>
            <w:tcW w:w="4596" w:type="dxa"/>
            <w:tcBorders>
              <w:top w:val="single" w:sz="4" w:space="0" w:color="000000"/>
              <w:left w:val="single" w:sz="4" w:space="0" w:color="000000"/>
              <w:bottom w:val="single" w:sz="4" w:space="0" w:color="000000"/>
              <w:right w:val="single" w:sz="4" w:space="0" w:color="000000"/>
            </w:tcBorders>
            <w:shd w:val="clear" w:color="auto" w:fill="CCFFFF"/>
          </w:tcPr>
          <w:p w14:paraId="01363048" w14:textId="77777777" w:rsidR="00213317" w:rsidRDefault="0082023F">
            <w:pPr>
              <w:pStyle w:val="TableParagraph"/>
              <w:spacing w:before="27"/>
              <w:ind w:left="108"/>
              <w:jc w:val="left"/>
              <w:rPr>
                <w:sz w:val="20"/>
              </w:rPr>
            </w:pPr>
            <w:r>
              <w:rPr>
                <w:w w:val="99"/>
                <w:sz w:val="20"/>
              </w:rPr>
              <w:t xml:space="preserve">  </w:t>
            </w:r>
            <w:r>
              <w:rPr>
                <w:sz w:val="20"/>
              </w:rPr>
              <w:t>其他城乡社区管理事务支出</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tcPr>
          <w:p w14:paraId="16E6DD3A" w14:textId="77777777" w:rsidR="00213317" w:rsidRDefault="0082023F">
            <w:pPr>
              <w:pStyle w:val="TableParagraph"/>
              <w:spacing w:before="27"/>
              <w:ind w:right="-15"/>
              <w:rPr>
                <w:sz w:val="20"/>
              </w:rPr>
            </w:pPr>
            <w:r>
              <w:rPr>
                <w:sz w:val="20"/>
              </w:rPr>
              <w:t xml:space="preserve">1,562.85 </w:t>
            </w:r>
          </w:p>
        </w:tc>
        <w:tc>
          <w:tcPr>
            <w:tcW w:w="2707" w:type="dxa"/>
            <w:tcBorders>
              <w:top w:val="single" w:sz="4" w:space="0" w:color="000000"/>
              <w:left w:val="single" w:sz="4" w:space="0" w:color="000000"/>
              <w:bottom w:val="single" w:sz="4" w:space="0" w:color="000000"/>
              <w:right w:val="single" w:sz="4" w:space="0" w:color="000000"/>
            </w:tcBorders>
          </w:tcPr>
          <w:p w14:paraId="31C1ADD9" w14:textId="77777777" w:rsidR="00213317" w:rsidRDefault="0082023F">
            <w:pPr>
              <w:pStyle w:val="TableParagraph"/>
              <w:spacing w:before="27"/>
              <w:ind w:right="-15"/>
              <w:rPr>
                <w:sz w:val="20"/>
              </w:rPr>
            </w:pPr>
            <w:r>
              <w:rPr>
                <w:sz w:val="20"/>
              </w:rPr>
              <w:t xml:space="preserve">1,562.85 </w:t>
            </w:r>
          </w:p>
        </w:tc>
        <w:tc>
          <w:tcPr>
            <w:tcW w:w="3348" w:type="dxa"/>
            <w:tcBorders>
              <w:top w:val="single" w:sz="4" w:space="0" w:color="000000"/>
              <w:left w:val="single" w:sz="4" w:space="0" w:color="000000"/>
              <w:bottom w:val="single" w:sz="4" w:space="0" w:color="000000"/>
              <w:right w:val="single" w:sz="4" w:space="0" w:color="000000"/>
            </w:tcBorders>
          </w:tcPr>
          <w:p w14:paraId="6E373083" w14:textId="77777777" w:rsidR="00213317" w:rsidRDefault="0082023F">
            <w:pPr>
              <w:pStyle w:val="TableParagraph"/>
              <w:spacing w:before="27"/>
              <w:ind w:right="-15"/>
              <w:rPr>
                <w:sz w:val="20"/>
              </w:rPr>
            </w:pPr>
            <w:r>
              <w:rPr>
                <w:w w:val="99"/>
                <w:sz w:val="20"/>
              </w:rPr>
              <w:t xml:space="preserve"> </w:t>
            </w:r>
          </w:p>
        </w:tc>
      </w:tr>
      <w:tr w:rsidR="00213317" w14:paraId="7CE634B7" w14:textId="77777777">
        <w:trPr>
          <w:trHeight w:val="313"/>
        </w:trPr>
        <w:tc>
          <w:tcPr>
            <w:tcW w:w="1068" w:type="dxa"/>
            <w:tcBorders>
              <w:top w:val="single" w:sz="4" w:space="0" w:color="000000"/>
              <w:left w:val="single" w:sz="4" w:space="0" w:color="000000"/>
              <w:bottom w:val="single" w:sz="4" w:space="0" w:color="000000"/>
              <w:right w:val="single" w:sz="4" w:space="0" w:color="000000"/>
            </w:tcBorders>
            <w:shd w:val="clear" w:color="auto" w:fill="C0C0C0"/>
          </w:tcPr>
          <w:p w14:paraId="6558BE79" w14:textId="77777777" w:rsidR="00213317" w:rsidRDefault="0082023F">
            <w:pPr>
              <w:pStyle w:val="TableParagraph"/>
              <w:spacing w:before="30"/>
              <w:ind w:left="107"/>
              <w:jc w:val="left"/>
              <w:rPr>
                <w:b/>
                <w:sz w:val="20"/>
              </w:rPr>
            </w:pPr>
            <w:r>
              <w:rPr>
                <w:b/>
                <w:sz w:val="20"/>
              </w:rPr>
              <w:t xml:space="preserve">21203 </w:t>
            </w:r>
          </w:p>
        </w:tc>
        <w:tc>
          <w:tcPr>
            <w:tcW w:w="4596" w:type="dxa"/>
            <w:tcBorders>
              <w:top w:val="single" w:sz="4" w:space="0" w:color="000000"/>
              <w:left w:val="single" w:sz="4" w:space="0" w:color="000000"/>
              <w:bottom w:val="single" w:sz="4" w:space="0" w:color="000000"/>
              <w:right w:val="single" w:sz="4" w:space="0" w:color="000000"/>
            </w:tcBorders>
            <w:shd w:val="clear" w:color="auto" w:fill="C0C0C0"/>
          </w:tcPr>
          <w:p w14:paraId="18901667" w14:textId="77777777" w:rsidR="00213317" w:rsidRDefault="0082023F">
            <w:pPr>
              <w:pStyle w:val="TableParagraph"/>
              <w:spacing w:before="30"/>
              <w:ind w:left="108"/>
              <w:jc w:val="left"/>
              <w:rPr>
                <w:b/>
                <w:sz w:val="20"/>
              </w:rPr>
            </w:pPr>
            <w:r>
              <w:rPr>
                <w:b/>
                <w:sz w:val="20"/>
              </w:rPr>
              <w:t>城乡社区公共设施</w:t>
            </w:r>
            <w:r>
              <w:rPr>
                <w:b/>
                <w:w w:val="98"/>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6AB83D37" w14:textId="77777777" w:rsidR="00213317" w:rsidRDefault="0082023F">
            <w:pPr>
              <w:pStyle w:val="TableParagraph"/>
              <w:spacing w:before="30"/>
              <w:ind w:right="-15"/>
              <w:rPr>
                <w:b/>
                <w:sz w:val="20"/>
              </w:rPr>
            </w:pPr>
            <w:r>
              <w:rPr>
                <w:b/>
                <w:sz w:val="20"/>
              </w:rPr>
              <w:t xml:space="preserve">30.00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391151FB" w14:textId="77777777" w:rsidR="00213317" w:rsidRDefault="0082023F">
            <w:pPr>
              <w:pStyle w:val="TableParagraph"/>
              <w:spacing w:before="30"/>
              <w:ind w:right="-15"/>
              <w:rPr>
                <w:b/>
                <w:sz w:val="20"/>
              </w:rPr>
            </w:pPr>
            <w:r>
              <w:rPr>
                <w:b/>
                <w:sz w:val="20"/>
              </w:rPr>
              <w:t xml:space="preserve">30.00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6882CC58" w14:textId="77777777" w:rsidR="00213317" w:rsidRDefault="0082023F">
            <w:pPr>
              <w:pStyle w:val="TableParagraph"/>
              <w:spacing w:before="30"/>
              <w:ind w:right="-15"/>
              <w:rPr>
                <w:b/>
                <w:sz w:val="20"/>
              </w:rPr>
            </w:pPr>
            <w:r>
              <w:rPr>
                <w:b/>
                <w:w w:val="98"/>
                <w:sz w:val="20"/>
              </w:rPr>
              <w:t xml:space="preserve"> </w:t>
            </w:r>
          </w:p>
        </w:tc>
      </w:tr>
      <w:tr w:rsidR="00213317" w14:paraId="29523692" w14:textId="77777777">
        <w:trPr>
          <w:trHeight w:val="311"/>
        </w:trPr>
        <w:tc>
          <w:tcPr>
            <w:tcW w:w="1068" w:type="dxa"/>
            <w:tcBorders>
              <w:top w:val="single" w:sz="4" w:space="0" w:color="000000"/>
              <w:left w:val="single" w:sz="4" w:space="0" w:color="000000"/>
              <w:bottom w:val="single" w:sz="4" w:space="0" w:color="000000"/>
              <w:right w:val="single" w:sz="4" w:space="0" w:color="000000"/>
            </w:tcBorders>
          </w:tcPr>
          <w:p w14:paraId="26814E23" w14:textId="77777777" w:rsidR="00213317" w:rsidRDefault="0082023F">
            <w:pPr>
              <w:pStyle w:val="TableParagraph"/>
              <w:ind w:left="107"/>
              <w:jc w:val="left"/>
              <w:rPr>
                <w:sz w:val="20"/>
              </w:rPr>
            </w:pPr>
            <w:r>
              <w:rPr>
                <w:sz w:val="20"/>
              </w:rPr>
              <w:t xml:space="preserve">2120399 </w:t>
            </w:r>
          </w:p>
        </w:tc>
        <w:tc>
          <w:tcPr>
            <w:tcW w:w="4596" w:type="dxa"/>
            <w:tcBorders>
              <w:top w:val="single" w:sz="4" w:space="0" w:color="000000"/>
              <w:left w:val="single" w:sz="4" w:space="0" w:color="000000"/>
              <w:bottom w:val="single" w:sz="4" w:space="0" w:color="000000"/>
              <w:right w:val="single" w:sz="4" w:space="0" w:color="000000"/>
            </w:tcBorders>
            <w:shd w:val="clear" w:color="auto" w:fill="CCFFFF"/>
          </w:tcPr>
          <w:p w14:paraId="499F5FB8" w14:textId="77777777" w:rsidR="00213317" w:rsidRDefault="0082023F">
            <w:pPr>
              <w:pStyle w:val="TableParagraph"/>
              <w:ind w:left="108"/>
              <w:jc w:val="left"/>
              <w:rPr>
                <w:sz w:val="20"/>
              </w:rPr>
            </w:pPr>
            <w:r>
              <w:rPr>
                <w:w w:val="99"/>
                <w:sz w:val="20"/>
              </w:rPr>
              <w:t xml:space="preserve">  </w:t>
            </w:r>
            <w:r>
              <w:rPr>
                <w:sz w:val="20"/>
              </w:rPr>
              <w:t>其他城乡社区公共设施支出</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tcPr>
          <w:p w14:paraId="0227E8DE" w14:textId="77777777" w:rsidR="00213317" w:rsidRDefault="0082023F">
            <w:pPr>
              <w:pStyle w:val="TableParagraph"/>
              <w:ind w:right="-15"/>
              <w:rPr>
                <w:sz w:val="20"/>
              </w:rPr>
            </w:pPr>
            <w:r>
              <w:rPr>
                <w:sz w:val="20"/>
              </w:rPr>
              <w:t xml:space="preserve">30.00 </w:t>
            </w:r>
          </w:p>
        </w:tc>
        <w:tc>
          <w:tcPr>
            <w:tcW w:w="2707" w:type="dxa"/>
            <w:tcBorders>
              <w:top w:val="single" w:sz="4" w:space="0" w:color="000000"/>
              <w:left w:val="single" w:sz="4" w:space="0" w:color="000000"/>
              <w:bottom w:val="single" w:sz="4" w:space="0" w:color="000000"/>
              <w:right w:val="single" w:sz="4" w:space="0" w:color="000000"/>
            </w:tcBorders>
          </w:tcPr>
          <w:p w14:paraId="501D4A04" w14:textId="77777777" w:rsidR="00213317" w:rsidRDefault="0082023F">
            <w:pPr>
              <w:pStyle w:val="TableParagraph"/>
              <w:ind w:right="-15"/>
              <w:rPr>
                <w:sz w:val="20"/>
              </w:rPr>
            </w:pPr>
            <w:r>
              <w:rPr>
                <w:sz w:val="20"/>
              </w:rPr>
              <w:t xml:space="preserve">30.00 </w:t>
            </w:r>
          </w:p>
        </w:tc>
        <w:tc>
          <w:tcPr>
            <w:tcW w:w="3348" w:type="dxa"/>
            <w:tcBorders>
              <w:top w:val="single" w:sz="4" w:space="0" w:color="000000"/>
              <w:left w:val="single" w:sz="4" w:space="0" w:color="000000"/>
              <w:bottom w:val="single" w:sz="4" w:space="0" w:color="000000"/>
              <w:right w:val="single" w:sz="4" w:space="0" w:color="000000"/>
            </w:tcBorders>
          </w:tcPr>
          <w:p w14:paraId="0EAD4C3B" w14:textId="77777777" w:rsidR="00213317" w:rsidRDefault="0082023F">
            <w:pPr>
              <w:pStyle w:val="TableParagraph"/>
              <w:ind w:right="-15"/>
              <w:rPr>
                <w:sz w:val="20"/>
              </w:rPr>
            </w:pPr>
            <w:r>
              <w:rPr>
                <w:w w:val="99"/>
                <w:sz w:val="20"/>
              </w:rPr>
              <w:t xml:space="preserve"> </w:t>
            </w:r>
          </w:p>
        </w:tc>
      </w:tr>
      <w:tr w:rsidR="00213317" w14:paraId="53741C48" w14:textId="77777777">
        <w:trPr>
          <w:trHeight w:val="311"/>
        </w:trPr>
        <w:tc>
          <w:tcPr>
            <w:tcW w:w="1068" w:type="dxa"/>
            <w:tcBorders>
              <w:top w:val="single" w:sz="4" w:space="0" w:color="000000"/>
              <w:left w:val="single" w:sz="4" w:space="0" w:color="000000"/>
              <w:bottom w:val="single" w:sz="4" w:space="0" w:color="000000"/>
              <w:right w:val="single" w:sz="4" w:space="0" w:color="000000"/>
            </w:tcBorders>
            <w:shd w:val="clear" w:color="auto" w:fill="C0C0C0"/>
          </w:tcPr>
          <w:p w14:paraId="52044F49" w14:textId="77777777" w:rsidR="00213317" w:rsidRDefault="0082023F">
            <w:pPr>
              <w:pStyle w:val="TableParagraph"/>
              <w:spacing w:before="27"/>
              <w:ind w:left="107"/>
              <w:jc w:val="left"/>
              <w:rPr>
                <w:b/>
                <w:sz w:val="20"/>
              </w:rPr>
            </w:pPr>
            <w:r>
              <w:rPr>
                <w:b/>
                <w:sz w:val="20"/>
              </w:rPr>
              <w:t xml:space="preserve">21205 </w:t>
            </w:r>
          </w:p>
        </w:tc>
        <w:tc>
          <w:tcPr>
            <w:tcW w:w="4596" w:type="dxa"/>
            <w:tcBorders>
              <w:top w:val="single" w:sz="4" w:space="0" w:color="000000"/>
              <w:left w:val="single" w:sz="4" w:space="0" w:color="000000"/>
              <w:bottom w:val="single" w:sz="4" w:space="0" w:color="000000"/>
              <w:right w:val="single" w:sz="4" w:space="0" w:color="000000"/>
            </w:tcBorders>
            <w:shd w:val="clear" w:color="auto" w:fill="C0C0C0"/>
          </w:tcPr>
          <w:p w14:paraId="0A6291F8" w14:textId="77777777" w:rsidR="00213317" w:rsidRDefault="0082023F">
            <w:pPr>
              <w:pStyle w:val="TableParagraph"/>
              <w:spacing w:before="27"/>
              <w:ind w:left="108"/>
              <w:jc w:val="left"/>
              <w:rPr>
                <w:b/>
                <w:sz w:val="20"/>
              </w:rPr>
            </w:pPr>
            <w:r>
              <w:rPr>
                <w:b/>
                <w:sz w:val="20"/>
              </w:rPr>
              <w:t>城乡社区环境卫生</w:t>
            </w:r>
            <w:r>
              <w:rPr>
                <w:b/>
                <w:w w:val="98"/>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02868088" w14:textId="77777777" w:rsidR="00213317" w:rsidRDefault="0082023F">
            <w:pPr>
              <w:pStyle w:val="TableParagraph"/>
              <w:spacing w:before="27"/>
              <w:ind w:right="-15"/>
              <w:rPr>
                <w:b/>
                <w:sz w:val="20"/>
              </w:rPr>
            </w:pPr>
            <w:r>
              <w:rPr>
                <w:b/>
                <w:sz w:val="20"/>
              </w:rPr>
              <w:t xml:space="preserve">5,039.83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7CFDA60A" w14:textId="77777777" w:rsidR="00213317" w:rsidRDefault="0082023F">
            <w:pPr>
              <w:pStyle w:val="TableParagraph"/>
              <w:spacing w:before="27"/>
              <w:ind w:right="-15"/>
              <w:rPr>
                <w:b/>
                <w:sz w:val="20"/>
              </w:rPr>
            </w:pPr>
            <w:r>
              <w:rPr>
                <w:b/>
                <w:sz w:val="20"/>
              </w:rPr>
              <w:t xml:space="preserve">2,350.78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29D7B629" w14:textId="77777777" w:rsidR="00213317" w:rsidRDefault="0082023F">
            <w:pPr>
              <w:pStyle w:val="TableParagraph"/>
              <w:spacing w:before="27"/>
              <w:ind w:right="-15"/>
              <w:rPr>
                <w:b/>
                <w:sz w:val="20"/>
              </w:rPr>
            </w:pPr>
            <w:r>
              <w:rPr>
                <w:b/>
                <w:sz w:val="20"/>
              </w:rPr>
              <w:t xml:space="preserve">2,689.05 </w:t>
            </w:r>
          </w:p>
        </w:tc>
      </w:tr>
      <w:tr w:rsidR="00213317" w14:paraId="04B215AF" w14:textId="77777777">
        <w:trPr>
          <w:trHeight w:val="312"/>
        </w:trPr>
        <w:tc>
          <w:tcPr>
            <w:tcW w:w="1068" w:type="dxa"/>
            <w:tcBorders>
              <w:top w:val="single" w:sz="4" w:space="0" w:color="000000"/>
              <w:left w:val="single" w:sz="4" w:space="0" w:color="000000"/>
              <w:bottom w:val="single" w:sz="4" w:space="0" w:color="000000"/>
              <w:right w:val="single" w:sz="4" w:space="0" w:color="000000"/>
            </w:tcBorders>
          </w:tcPr>
          <w:p w14:paraId="286DEABF" w14:textId="77777777" w:rsidR="00213317" w:rsidRDefault="0082023F">
            <w:pPr>
              <w:pStyle w:val="TableParagraph"/>
              <w:ind w:left="107"/>
              <w:jc w:val="left"/>
              <w:rPr>
                <w:sz w:val="20"/>
              </w:rPr>
            </w:pPr>
            <w:r>
              <w:rPr>
                <w:sz w:val="20"/>
              </w:rPr>
              <w:t xml:space="preserve">2120501 </w:t>
            </w:r>
          </w:p>
        </w:tc>
        <w:tc>
          <w:tcPr>
            <w:tcW w:w="4596" w:type="dxa"/>
            <w:tcBorders>
              <w:top w:val="single" w:sz="4" w:space="0" w:color="000000"/>
              <w:left w:val="single" w:sz="4" w:space="0" w:color="000000"/>
              <w:bottom w:val="single" w:sz="4" w:space="0" w:color="000000"/>
              <w:right w:val="single" w:sz="4" w:space="0" w:color="000000"/>
            </w:tcBorders>
            <w:shd w:val="clear" w:color="auto" w:fill="CCFFFF"/>
          </w:tcPr>
          <w:p w14:paraId="1BD36D24" w14:textId="77777777" w:rsidR="00213317" w:rsidRDefault="0082023F">
            <w:pPr>
              <w:pStyle w:val="TableParagraph"/>
              <w:ind w:left="108"/>
              <w:jc w:val="left"/>
              <w:rPr>
                <w:sz w:val="20"/>
              </w:rPr>
            </w:pPr>
            <w:r>
              <w:rPr>
                <w:w w:val="99"/>
                <w:sz w:val="20"/>
              </w:rPr>
              <w:t xml:space="preserve">  </w:t>
            </w:r>
            <w:r>
              <w:rPr>
                <w:sz w:val="20"/>
              </w:rPr>
              <w:t>城乡社区环境卫生</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tcPr>
          <w:p w14:paraId="190ECA0F" w14:textId="77777777" w:rsidR="00213317" w:rsidRDefault="0082023F">
            <w:pPr>
              <w:pStyle w:val="TableParagraph"/>
              <w:ind w:right="-15"/>
              <w:rPr>
                <w:sz w:val="20"/>
              </w:rPr>
            </w:pPr>
            <w:r>
              <w:rPr>
                <w:sz w:val="20"/>
              </w:rPr>
              <w:t xml:space="preserve">5,039.83 </w:t>
            </w:r>
          </w:p>
        </w:tc>
        <w:tc>
          <w:tcPr>
            <w:tcW w:w="2707" w:type="dxa"/>
            <w:tcBorders>
              <w:top w:val="single" w:sz="4" w:space="0" w:color="000000"/>
              <w:left w:val="single" w:sz="4" w:space="0" w:color="000000"/>
              <w:bottom w:val="single" w:sz="4" w:space="0" w:color="000000"/>
              <w:right w:val="single" w:sz="4" w:space="0" w:color="000000"/>
            </w:tcBorders>
          </w:tcPr>
          <w:p w14:paraId="676A5BF7" w14:textId="77777777" w:rsidR="00213317" w:rsidRDefault="0082023F">
            <w:pPr>
              <w:pStyle w:val="TableParagraph"/>
              <w:ind w:right="-15"/>
              <w:rPr>
                <w:sz w:val="20"/>
              </w:rPr>
            </w:pPr>
            <w:r>
              <w:rPr>
                <w:sz w:val="20"/>
              </w:rPr>
              <w:t xml:space="preserve">2,350.78 </w:t>
            </w:r>
          </w:p>
        </w:tc>
        <w:tc>
          <w:tcPr>
            <w:tcW w:w="3348" w:type="dxa"/>
            <w:tcBorders>
              <w:top w:val="single" w:sz="4" w:space="0" w:color="000000"/>
              <w:left w:val="single" w:sz="4" w:space="0" w:color="000000"/>
              <w:bottom w:val="single" w:sz="4" w:space="0" w:color="000000"/>
              <w:right w:val="single" w:sz="4" w:space="0" w:color="000000"/>
            </w:tcBorders>
          </w:tcPr>
          <w:p w14:paraId="76570D9C" w14:textId="77777777" w:rsidR="00213317" w:rsidRDefault="0082023F">
            <w:pPr>
              <w:pStyle w:val="TableParagraph"/>
              <w:ind w:right="-15"/>
              <w:rPr>
                <w:sz w:val="20"/>
              </w:rPr>
            </w:pPr>
            <w:r>
              <w:rPr>
                <w:sz w:val="20"/>
              </w:rPr>
              <w:t xml:space="preserve">2,689.05 </w:t>
            </w:r>
          </w:p>
        </w:tc>
      </w:tr>
      <w:tr w:rsidR="00213317" w14:paraId="2379C961" w14:textId="77777777">
        <w:trPr>
          <w:trHeight w:val="311"/>
        </w:trPr>
        <w:tc>
          <w:tcPr>
            <w:tcW w:w="1068" w:type="dxa"/>
            <w:tcBorders>
              <w:top w:val="single" w:sz="4" w:space="0" w:color="000000"/>
              <w:left w:val="single" w:sz="4" w:space="0" w:color="000000"/>
              <w:bottom w:val="single" w:sz="4" w:space="0" w:color="000000"/>
              <w:right w:val="single" w:sz="4" w:space="0" w:color="000000"/>
            </w:tcBorders>
            <w:shd w:val="clear" w:color="auto" w:fill="C0C0C0"/>
          </w:tcPr>
          <w:p w14:paraId="3EF67F5D" w14:textId="77777777" w:rsidR="00213317" w:rsidRDefault="0082023F">
            <w:pPr>
              <w:pStyle w:val="TableParagraph"/>
              <w:ind w:left="107"/>
              <w:jc w:val="left"/>
              <w:rPr>
                <w:b/>
                <w:sz w:val="20"/>
              </w:rPr>
            </w:pPr>
            <w:r>
              <w:rPr>
                <w:b/>
                <w:sz w:val="20"/>
              </w:rPr>
              <w:t xml:space="preserve">213 </w:t>
            </w:r>
          </w:p>
        </w:tc>
        <w:tc>
          <w:tcPr>
            <w:tcW w:w="4596" w:type="dxa"/>
            <w:tcBorders>
              <w:top w:val="single" w:sz="4" w:space="0" w:color="000000"/>
              <w:left w:val="single" w:sz="4" w:space="0" w:color="000000"/>
              <w:bottom w:val="single" w:sz="4" w:space="0" w:color="000000"/>
              <w:right w:val="single" w:sz="4" w:space="0" w:color="000000"/>
            </w:tcBorders>
            <w:shd w:val="clear" w:color="auto" w:fill="C0C0C0"/>
          </w:tcPr>
          <w:p w14:paraId="1180F3BF" w14:textId="77777777" w:rsidR="00213317" w:rsidRDefault="0082023F">
            <w:pPr>
              <w:pStyle w:val="TableParagraph"/>
              <w:ind w:left="108"/>
              <w:jc w:val="left"/>
              <w:rPr>
                <w:b/>
                <w:sz w:val="20"/>
              </w:rPr>
            </w:pPr>
            <w:r>
              <w:rPr>
                <w:b/>
                <w:sz w:val="20"/>
              </w:rPr>
              <w:t>农林水支出</w:t>
            </w:r>
            <w:r>
              <w:rPr>
                <w:b/>
                <w:w w:val="98"/>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1B139B83" w14:textId="77777777" w:rsidR="00213317" w:rsidRDefault="0082023F">
            <w:pPr>
              <w:pStyle w:val="TableParagraph"/>
              <w:ind w:right="-15"/>
              <w:rPr>
                <w:b/>
                <w:sz w:val="20"/>
              </w:rPr>
            </w:pPr>
            <w:r>
              <w:rPr>
                <w:b/>
                <w:sz w:val="20"/>
              </w:rPr>
              <w:t xml:space="preserve">119.00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5A41C21C" w14:textId="77777777" w:rsidR="00213317" w:rsidRDefault="0082023F">
            <w:pPr>
              <w:pStyle w:val="TableParagraph"/>
              <w:ind w:right="-15"/>
              <w:rPr>
                <w:b/>
                <w:sz w:val="20"/>
              </w:rPr>
            </w:pPr>
            <w:r>
              <w:rPr>
                <w:b/>
                <w:w w:val="98"/>
                <w:sz w:val="20"/>
              </w:rPr>
              <w:t xml:space="preserve">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27C09DFD" w14:textId="77777777" w:rsidR="00213317" w:rsidRDefault="0082023F">
            <w:pPr>
              <w:pStyle w:val="TableParagraph"/>
              <w:ind w:right="-15"/>
              <w:rPr>
                <w:b/>
                <w:sz w:val="20"/>
              </w:rPr>
            </w:pPr>
            <w:r>
              <w:rPr>
                <w:b/>
                <w:sz w:val="20"/>
              </w:rPr>
              <w:t xml:space="preserve">119.00 </w:t>
            </w:r>
          </w:p>
        </w:tc>
      </w:tr>
      <w:tr w:rsidR="00213317" w14:paraId="562E400B" w14:textId="77777777">
        <w:trPr>
          <w:trHeight w:val="311"/>
        </w:trPr>
        <w:tc>
          <w:tcPr>
            <w:tcW w:w="1068" w:type="dxa"/>
            <w:tcBorders>
              <w:top w:val="single" w:sz="4" w:space="0" w:color="000000"/>
              <w:left w:val="single" w:sz="4" w:space="0" w:color="000000"/>
              <w:bottom w:val="single" w:sz="4" w:space="0" w:color="000000"/>
              <w:right w:val="single" w:sz="4" w:space="0" w:color="000000"/>
            </w:tcBorders>
            <w:shd w:val="clear" w:color="auto" w:fill="C0C0C0"/>
          </w:tcPr>
          <w:p w14:paraId="122F593F" w14:textId="77777777" w:rsidR="00213317" w:rsidRDefault="0082023F">
            <w:pPr>
              <w:pStyle w:val="TableParagraph"/>
              <w:spacing w:before="27"/>
              <w:ind w:left="107"/>
              <w:jc w:val="left"/>
              <w:rPr>
                <w:b/>
                <w:sz w:val="20"/>
              </w:rPr>
            </w:pPr>
            <w:r>
              <w:rPr>
                <w:b/>
                <w:sz w:val="20"/>
              </w:rPr>
              <w:t xml:space="preserve">21305 </w:t>
            </w:r>
          </w:p>
        </w:tc>
        <w:tc>
          <w:tcPr>
            <w:tcW w:w="4596" w:type="dxa"/>
            <w:tcBorders>
              <w:top w:val="single" w:sz="4" w:space="0" w:color="000000"/>
              <w:left w:val="single" w:sz="4" w:space="0" w:color="000000"/>
              <w:bottom w:val="single" w:sz="4" w:space="0" w:color="000000"/>
              <w:right w:val="single" w:sz="4" w:space="0" w:color="000000"/>
            </w:tcBorders>
            <w:shd w:val="clear" w:color="auto" w:fill="C0C0C0"/>
          </w:tcPr>
          <w:p w14:paraId="3D7F728B" w14:textId="77777777" w:rsidR="00213317" w:rsidRDefault="0082023F">
            <w:pPr>
              <w:pStyle w:val="TableParagraph"/>
              <w:spacing w:before="27"/>
              <w:ind w:left="108"/>
              <w:jc w:val="left"/>
              <w:rPr>
                <w:b/>
                <w:sz w:val="20"/>
              </w:rPr>
            </w:pPr>
            <w:r>
              <w:rPr>
                <w:b/>
                <w:sz w:val="20"/>
              </w:rPr>
              <w:t>扶贫</w:t>
            </w:r>
            <w:r>
              <w:rPr>
                <w:b/>
                <w:w w:val="98"/>
                <w:sz w:val="20"/>
              </w:rPr>
              <w:t xml:space="preserve"> </w:t>
            </w:r>
          </w:p>
        </w:tc>
        <w:tc>
          <w:tcPr>
            <w:tcW w:w="2820" w:type="dxa"/>
            <w:tcBorders>
              <w:top w:val="single" w:sz="4" w:space="0" w:color="000000"/>
              <w:left w:val="single" w:sz="4" w:space="0" w:color="000000"/>
              <w:bottom w:val="single" w:sz="4" w:space="0" w:color="000000"/>
              <w:right w:val="single" w:sz="4" w:space="0" w:color="000000"/>
            </w:tcBorders>
            <w:shd w:val="clear" w:color="auto" w:fill="C0C0C0"/>
          </w:tcPr>
          <w:p w14:paraId="5D5A2239" w14:textId="77777777" w:rsidR="00213317" w:rsidRDefault="0082023F">
            <w:pPr>
              <w:pStyle w:val="TableParagraph"/>
              <w:spacing w:before="27"/>
              <w:ind w:right="-15"/>
              <w:rPr>
                <w:b/>
                <w:sz w:val="20"/>
              </w:rPr>
            </w:pPr>
            <w:r>
              <w:rPr>
                <w:b/>
                <w:sz w:val="20"/>
              </w:rPr>
              <w:t xml:space="preserve">119.00 </w:t>
            </w:r>
          </w:p>
        </w:tc>
        <w:tc>
          <w:tcPr>
            <w:tcW w:w="2707" w:type="dxa"/>
            <w:tcBorders>
              <w:top w:val="single" w:sz="4" w:space="0" w:color="000000"/>
              <w:left w:val="single" w:sz="4" w:space="0" w:color="000000"/>
              <w:bottom w:val="single" w:sz="4" w:space="0" w:color="000000"/>
              <w:right w:val="single" w:sz="4" w:space="0" w:color="000000"/>
            </w:tcBorders>
            <w:shd w:val="clear" w:color="auto" w:fill="C0C0C0"/>
          </w:tcPr>
          <w:p w14:paraId="65DFDBD7" w14:textId="77777777" w:rsidR="00213317" w:rsidRDefault="0082023F">
            <w:pPr>
              <w:pStyle w:val="TableParagraph"/>
              <w:spacing w:before="27"/>
              <w:ind w:right="-15"/>
              <w:rPr>
                <w:b/>
                <w:sz w:val="20"/>
              </w:rPr>
            </w:pPr>
            <w:r>
              <w:rPr>
                <w:b/>
                <w:w w:val="98"/>
                <w:sz w:val="20"/>
              </w:rPr>
              <w:t xml:space="preserve"> </w:t>
            </w:r>
          </w:p>
        </w:tc>
        <w:tc>
          <w:tcPr>
            <w:tcW w:w="3348" w:type="dxa"/>
            <w:tcBorders>
              <w:top w:val="single" w:sz="4" w:space="0" w:color="000000"/>
              <w:left w:val="single" w:sz="4" w:space="0" w:color="000000"/>
              <w:bottom w:val="single" w:sz="4" w:space="0" w:color="000000"/>
              <w:right w:val="single" w:sz="4" w:space="0" w:color="000000"/>
            </w:tcBorders>
            <w:shd w:val="clear" w:color="auto" w:fill="C0C0C0"/>
          </w:tcPr>
          <w:p w14:paraId="5801BFF7" w14:textId="77777777" w:rsidR="00213317" w:rsidRDefault="0082023F">
            <w:pPr>
              <w:pStyle w:val="TableParagraph"/>
              <w:spacing w:before="27"/>
              <w:ind w:right="-15"/>
              <w:rPr>
                <w:b/>
                <w:sz w:val="20"/>
              </w:rPr>
            </w:pPr>
            <w:r>
              <w:rPr>
                <w:b/>
                <w:sz w:val="20"/>
              </w:rPr>
              <w:t xml:space="preserve">119.00 </w:t>
            </w:r>
          </w:p>
        </w:tc>
      </w:tr>
      <w:tr w:rsidR="00213317" w14:paraId="3116B580" w14:textId="77777777">
        <w:trPr>
          <w:trHeight w:val="314"/>
        </w:trPr>
        <w:tc>
          <w:tcPr>
            <w:tcW w:w="1068" w:type="dxa"/>
            <w:tcBorders>
              <w:top w:val="single" w:sz="4" w:space="0" w:color="000000"/>
              <w:left w:val="single" w:sz="4" w:space="0" w:color="000000"/>
              <w:bottom w:val="single" w:sz="4" w:space="0" w:color="000000"/>
              <w:right w:val="single" w:sz="4" w:space="0" w:color="000000"/>
            </w:tcBorders>
          </w:tcPr>
          <w:p w14:paraId="475BD39E" w14:textId="77777777" w:rsidR="00213317" w:rsidRDefault="0082023F">
            <w:pPr>
              <w:pStyle w:val="TableParagraph"/>
              <w:spacing w:before="30"/>
              <w:ind w:left="107"/>
              <w:jc w:val="left"/>
              <w:rPr>
                <w:sz w:val="20"/>
              </w:rPr>
            </w:pPr>
            <w:r>
              <w:rPr>
                <w:sz w:val="20"/>
              </w:rPr>
              <w:t xml:space="preserve">2130599 </w:t>
            </w:r>
          </w:p>
        </w:tc>
        <w:tc>
          <w:tcPr>
            <w:tcW w:w="4596" w:type="dxa"/>
            <w:tcBorders>
              <w:top w:val="single" w:sz="4" w:space="0" w:color="000000"/>
              <w:left w:val="single" w:sz="4" w:space="0" w:color="000000"/>
              <w:bottom w:val="single" w:sz="4" w:space="0" w:color="000000"/>
              <w:right w:val="single" w:sz="4" w:space="0" w:color="000000"/>
            </w:tcBorders>
            <w:shd w:val="clear" w:color="auto" w:fill="CCFFFF"/>
          </w:tcPr>
          <w:p w14:paraId="28D22446" w14:textId="77777777" w:rsidR="00213317" w:rsidRDefault="0082023F">
            <w:pPr>
              <w:pStyle w:val="TableParagraph"/>
              <w:spacing w:before="30"/>
              <w:ind w:left="108"/>
              <w:jc w:val="left"/>
              <w:rPr>
                <w:sz w:val="20"/>
              </w:rPr>
            </w:pPr>
            <w:r>
              <w:rPr>
                <w:w w:val="99"/>
                <w:sz w:val="20"/>
              </w:rPr>
              <w:t xml:space="preserve">  </w:t>
            </w:r>
            <w:r>
              <w:rPr>
                <w:sz w:val="20"/>
              </w:rPr>
              <w:t>其他扶贫支出</w:t>
            </w:r>
            <w:r>
              <w:rPr>
                <w:sz w:val="20"/>
              </w:rPr>
              <w:t xml:space="preserve"> </w:t>
            </w:r>
          </w:p>
        </w:tc>
        <w:tc>
          <w:tcPr>
            <w:tcW w:w="2820" w:type="dxa"/>
            <w:tcBorders>
              <w:top w:val="single" w:sz="4" w:space="0" w:color="000000"/>
              <w:left w:val="single" w:sz="4" w:space="0" w:color="000000"/>
              <w:bottom w:val="single" w:sz="4" w:space="0" w:color="000000"/>
              <w:right w:val="single" w:sz="4" w:space="0" w:color="000000"/>
            </w:tcBorders>
          </w:tcPr>
          <w:p w14:paraId="20C65D09" w14:textId="77777777" w:rsidR="00213317" w:rsidRDefault="0082023F">
            <w:pPr>
              <w:pStyle w:val="TableParagraph"/>
              <w:spacing w:before="30"/>
              <w:ind w:right="-15"/>
              <w:rPr>
                <w:sz w:val="20"/>
              </w:rPr>
            </w:pPr>
            <w:r>
              <w:rPr>
                <w:sz w:val="20"/>
              </w:rPr>
              <w:t xml:space="preserve">119.00 </w:t>
            </w:r>
          </w:p>
        </w:tc>
        <w:tc>
          <w:tcPr>
            <w:tcW w:w="2707" w:type="dxa"/>
            <w:tcBorders>
              <w:top w:val="single" w:sz="4" w:space="0" w:color="000000"/>
              <w:left w:val="single" w:sz="4" w:space="0" w:color="000000"/>
              <w:bottom w:val="single" w:sz="4" w:space="0" w:color="000000"/>
              <w:right w:val="single" w:sz="4" w:space="0" w:color="000000"/>
            </w:tcBorders>
          </w:tcPr>
          <w:p w14:paraId="74EBE04F" w14:textId="77777777" w:rsidR="00213317" w:rsidRDefault="0082023F">
            <w:pPr>
              <w:pStyle w:val="TableParagraph"/>
              <w:spacing w:before="30"/>
              <w:ind w:right="-15"/>
              <w:rPr>
                <w:sz w:val="20"/>
              </w:rPr>
            </w:pPr>
            <w:r>
              <w:rPr>
                <w:w w:val="99"/>
                <w:sz w:val="20"/>
              </w:rPr>
              <w:t xml:space="preserve"> </w:t>
            </w:r>
          </w:p>
        </w:tc>
        <w:tc>
          <w:tcPr>
            <w:tcW w:w="3348" w:type="dxa"/>
            <w:tcBorders>
              <w:top w:val="single" w:sz="4" w:space="0" w:color="000000"/>
              <w:left w:val="single" w:sz="4" w:space="0" w:color="000000"/>
              <w:bottom w:val="single" w:sz="4" w:space="0" w:color="000000"/>
              <w:right w:val="single" w:sz="4" w:space="0" w:color="000000"/>
            </w:tcBorders>
          </w:tcPr>
          <w:p w14:paraId="18091FD4" w14:textId="77777777" w:rsidR="00213317" w:rsidRDefault="0082023F">
            <w:pPr>
              <w:pStyle w:val="TableParagraph"/>
              <w:spacing w:before="30"/>
              <w:ind w:right="-15"/>
              <w:rPr>
                <w:sz w:val="20"/>
              </w:rPr>
            </w:pPr>
            <w:r>
              <w:rPr>
                <w:sz w:val="20"/>
              </w:rPr>
              <w:t xml:space="preserve">119.00 </w:t>
            </w:r>
          </w:p>
        </w:tc>
      </w:tr>
    </w:tbl>
    <w:p w14:paraId="4F3DACCA" w14:textId="77777777" w:rsidR="00213317" w:rsidRDefault="0082023F">
      <w:pPr>
        <w:spacing w:before="28"/>
        <w:ind w:left="220"/>
        <w:rPr>
          <w:sz w:val="20"/>
        </w:rPr>
      </w:pPr>
      <w:r>
        <w:rPr>
          <w:sz w:val="20"/>
        </w:rPr>
        <w:t>注：本表反映部门本年度一般公共预算财政拨款支出情况。本表金额转换为万元时，因四舍五入可能存在尾差。</w:t>
      </w:r>
      <w:r>
        <w:rPr>
          <w:sz w:val="20"/>
        </w:rPr>
        <w:t xml:space="preserve"> </w:t>
      </w:r>
    </w:p>
    <w:p w14:paraId="0C1AB18E" w14:textId="77777777" w:rsidR="00213317" w:rsidRDefault="00213317">
      <w:pPr>
        <w:rPr>
          <w:sz w:val="20"/>
        </w:rPr>
        <w:sectPr w:rsidR="00213317">
          <w:pgSz w:w="16840" w:h="11910" w:orient="landscape"/>
          <w:pgMar w:top="1100" w:right="760" w:bottom="920" w:left="1020" w:header="0" w:footer="731" w:gutter="0"/>
          <w:cols w:space="720"/>
        </w:sectPr>
      </w:pPr>
    </w:p>
    <w:p w14:paraId="771A44D6" w14:textId="77777777" w:rsidR="00213317" w:rsidRDefault="00213317">
      <w:pPr>
        <w:spacing w:before="3"/>
        <w:rPr>
          <w:sz w:val="29"/>
        </w:rPr>
      </w:pPr>
    </w:p>
    <w:p w14:paraId="45CFC50C" w14:textId="77777777" w:rsidR="00213317" w:rsidRDefault="0082023F">
      <w:pPr>
        <w:spacing w:before="58"/>
        <w:ind w:right="200"/>
        <w:jc w:val="center"/>
        <w:rPr>
          <w:rFonts w:ascii="黑体" w:eastAsia="黑体"/>
          <w:sz w:val="30"/>
        </w:rPr>
      </w:pPr>
      <w:r>
        <w:rPr>
          <w:rFonts w:ascii="黑体" w:eastAsia="黑体" w:hint="eastAsia"/>
          <w:sz w:val="30"/>
        </w:rPr>
        <w:t>一般公共预算财政拨款基本支出决算表</w:t>
      </w:r>
    </w:p>
    <w:p w14:paraId="4EC72836" w14:textId="77777777" w:rsidR="00213317" w:rsidRDefault="0082023F">
      <w:pPr>
        <w:tabs>
          <w:tab w:val="left" w:pos="717"/>
          <w:tab w:val="left" w:pos="3989"/>
          <w:tab w:val="left" w:pos="5081"/>
          <w:tab w:val="left" w:pos="5796"/>
          <w:tab w:val="left" w:pos="8257"/>
          <w:tab w:val="left" w:pos="9349"/>
          <w:tab w:val="left" w:pos="13605"/>
        </w:tabs>
        <w:spacing w:before="160"/>
        <w:ind w:right="109"/>
        <w:jc w:val="center"/>
        <w:rPr>
          <w:sz w:val="18"/>
        </w:rPr>
      </w:pPr>
      <w:r>
        <w:rPr>
          <w:sz w:val="16"/>
        </w:rPr>
        <w:t xml:space="preserve"> </w:t>
      </w:r>
      <w:r>
        <w:rPr>
          <w:sz w:val="16"/>
        </w:rPr>
        <w:tab/>
      </w:r>
      <w:r>
        <w:rPr>
          <w:sz w:val="18"/>
        </w:rPr>
        <w:t xml:space="preserve"> </w:t>
      </w:r>
      <w:r>
        <w:rPr>
          <w:spacing w:val="-1"/>
          <w:sz w:val="18"/>
        </w:rPr>
        <w:t xml:space="preserve"> </w:t>
      </w:r>
      <w:r>
        <w:rPr>
          <w:sz w:val="18"/>
        </w:rPr>
        <w:t xml:space="preserve"> </w:t>
      </w:r>
      <w:r>
        <w:rPr>
          <w:sz w:val="18"/>
        </w:rPr>
        <w:tab/>
        <w:t xml:space="preserve">   </w:t>
      </w:r>
      <w:r>
        <w:rPr>
          <w:sz w:val="18"/>
        </w:rPr>
        <w:tab/>
        <w:t xml:space="preserve">   </w:t>
      </w:r>
      <w:r>
        <w:rPr>
          <w:sz w:val="18"/>
        </w:rPr>
        <w:tab/>
        <w:t xml:space="preserve">   </w:t>
      </w:r>
      <w:r>
        <w:rPr>
          <w:sz w:val="18"/>
        </w:rPr>
        <w:tab/>
        <w:t xml:space="preserve">   </w:t>
      </w:r>
      <w:r>
        <w:rPr>
          <w:sz w:val="18"/>
        </w:rPr>
        <w:tab/>
        <w:t xml:space="preserve">   </w:t>
      </w:r>
      <w:r>
        <w:rPr>
          <w:sz w:val="18"/>
        </w:rPr>
        <w:tab/>
      </w:r>
      <w:r>
        <w:rPr>
          <w:spacing w:val="-15"/>
          <w:sz w:val="18"/>
        </w:rPr>
        <w:t>公开</w:t>
      </w:r>
      <w:r>
        <w:rPr>
          <w:spacing w:val="-15"/>
          <w:sz w:val="18"/>
        </w:rPr>
        <w:t xml:space="preserve"> </w:t>
      </w:r>
      <w:r>
        <w:rPr>
          <w:sz w:val="18"/>
        </w:rPr>
        <w:t>06</w:t>
      </w:r>
      <w:r>
        <w:rPr>
          <w:spacing w:val="-23"/>
          <w:sz w:val="18"/>
        </w:rPr>
        <w:t xml:space="preserve"> </w:t>
      </w:r>
      <w:r>
        <w:rPr>
          <w:spacing w:val="-23"/>
          <w:sz w:val="18"/>
        </w:rPr>
        <w:t>表</w:t>
      </w:r>
      <w:r>
        <w:rPr>
          <w:sz w:val="18"/>
        </w:rPr>
        <w:t xml:space="preserve"> </w:t>
      </w:r>
    </w:p>
    <w:p w14:paraId="495E8B10" w14:textId="77777777" w:rsidR="00213317" w:rsidRDefault="0082023F">
      <w:pPr>
        <w:tabs>
          <w:tab w:val="left" w:pos="3989"/>
          <w:tab w:val="left" w:pos="5081"/>
          <w:tab w:val="left" w:pos="6918"/>
          <w:tab w:val="left" w:pos="8257"/>
          <w:tab w:val="left" w:pos="9349"/>
          <w:tab w:val="left" w:pos="13156"/>
        </w:tabs>
        <w:spacing w:before="66"/>
        <w:ind w:right="109"/>
        <w:jc w:val="center"/>
        <w:rPr>
          <w:sz w:val="18"/>
        </w:rPr>
      </w:pPr>
      <w:r>
        <w:pict w14:anchorId="27DD2E2C">
          <v:shape id="_x0000_s1027" type="#_x0000_t202" style="position:absolute;left:0;text-align:left;margin-left:56.4pt;margin-top:17.6pt;width:732.4pt;height:386.5pt;z-index:251660288;mso-position-horizontal-relative:page;mso-width-relative:page;mso-height-relative:page" filled="f" stroked="f">
            <v:textbox inset="0,0,0,0">
              <w:txbxContent>
                <w:tbl>
                  <w:tblPr>
                    <w:tblW w:w="0" w:type="auto"/>
                    <w:tblInd w:w="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firstRow="1" w:lastRow="0" w:firstColumn="1" w:lastColumn="0" w:noHBand="0" w:noVBand="1"/>
                  </w:tblPr>
                  <w:tblGrid>
                    <w:gridCol w:w="716"/>
                    <w:gridCol w:w="3274"/>
                    <w:gridCol w:w="1092"/>
                    <w:gridCol w:w="715"/>
                    <w:gridCol w:w="2460"/>
                    <w:gridCol w:w="1092"/>
                    <w:gridCol w:w="716"/>
                    <w:gridCol w:w="3553"/>
                    <w:gridCol w:w="1016"/>
                  </w:tblGrid>
                  <w:tr w:rsidR="00213317" w14:paraId="0D18E487" w14:textId="77777777">
                    <w:trPr>
                      <w:trHeight w:val="311"/>
                    </w:trPr>
                    <w:tc>
                      <w:tcPr>
                        <w:tcW w:w="5082" w:type="dxa"/>
                        <w:gridSpan w:val="3"/>
                        <w:tcBorders>
                          <w:left w:val="single" w:sz="4" w:space="0" w:color="000000"/>
                          <w:bottom w:val="single" w:sz="4" w:space="0" w:color="000000"/>
                          <w:right w:val="single" w:sz="4" w:space="0" w:color="000000"/>
                        </w:tcBorders>
                        <w:shd w:val="clear" w:color="auto" w:fill="C0C0C0"/>
                      </w:tcPr>
                      <w:p w14:paraId="75838BE3" w14:textId="77777777" w:rsidR="00213317" w:rsidRDefault="0082023F">
                        <w:pPr>
                          <w:pStyle w:val="TableParagraph"/>
                          <w:spacing w:before="27"/>
                          <w:ind w:left="2170" w:right="2062"/>
                          <w:jc w:val="center"/>
                          <w:rPr>
                            <w:sz w:val="20"/>
                          </w:rPr>
                        </w:pPr>
                        <w:r>
                          <w:rPr>
                            <w:sz w:val="20"/>
                          </w:rPr>
                          <w:t>人员经费</w:t>
                        </w:r>
                        <w:r>
                          <w:rPr>
                            <w:sz w:val="20"/>
                          </w:rPr>
                          <w:t xml:space="preserve"> </w:t>
                        </w:r>
                      </w:p>
                    </w:tc>
                    <w:tc>
                      <w:tcPr>
                        <w:tcW w:w="9552" w:type="dxa"/>
                        <w:gridSpan w:val="6"/>
                        <w:tcBorders>
                          <w:left w:val="single" w:sz="4" w:space="0" w:color="000000"/>
                          <w:bottom w:val="single" w:sz="4" w:space="0" w:color="000000"/>
                          <w:right w:val="single" w:sz="4" w:space="0" w:color="000000"/>
                        </w:tcBorders>
                        <w:shd w:val="clear" w:color="auto" w:fill="C0C0C0"/>
                      </w:tcPr>
                      <w:p w14:paraId="529A8624" w14:textId="77777777" w:rsidR="00213317" w:rsidRDefault="0082023F">
                        <w:pPr>
                          <w:pStyle w:val="TableParagraph"/>
                          <w:spacing w:before="27"/>
                          <w:ind w:left="4404" w:right="4297"/>
                          <w:jc w:val="center"/>
                          <w:rPr>
                            <w:sz w:val="20"/>
                          </w:rPr>
                        </w:pPr>
                        <w:r>
                          <w:rPr>
                            <w:sz w:val="20"/>
                          </w:rPr>
                          <w:t>公用经费</w:t>
                        </w:r>
                        <w:r>
                          <w:rPr>
                            <w:sz w:val="20"/>
                          </w:rPr>
                          <w:t xml:space="preserve"> </w:t>
                        </w:r>
                      </w:p>
                    </w:tc>
                  </w:tr>
                  <w:tr w:rsidR="00213317" w14:paraId="03BD4AD4" w14:textId="77777777">
                    <w:trPr>
                      <w:trHeight w:val="624"/>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0F03D388" w14:textId="77777777" w:rsidR="00213317" w:rsidRDefault="0082023F">
                        <w:pPr>
                          <w:pStyle w:val="TableParagraph"/>
                          <w:ind w:left="155"/>
                          <w:jc w:val="left"/>
                          <w:rPr>
                            <w:sz w:val="20"/>
                          </w:rPr>
                        </w:pPr>
                        <w:r>
                          <w:rPr>
                            <w:w w:val="95"/>
                            <w:sz w:val="20"/>
                          </w:rPr>
                          <w:t>科目</w:t>
                        </w:r>
                      </w:p>
                      <w:p w14:paraId="20D6BCA2" w14:textId="77777777" w:rsidR="00213317" w:rsidRDefault="0082023F">
                        <w:pPr>
                          <w:pStyle w:val="TableParagraph"/>
                          <w:spacing w:before="55"/>
                          <w:ind w:left="155"/>
                          <w:jc w:val="left"/>
                          <w:rPr>
                            <w:sz w:val="20"/>
                          </w:rPr>
                        </w:pPr>
                        <w:r>
                          <w:rPr>
                            <w:sz w:val="20"/>
                          </w:rPr>
                          <w:t>编码</w:t>
                        </w:r>
                        <w:r>
                          <w:rPr>
                            <w:sz w:val="20"/>
                          </w:rPr>
                          <w:t xml:space="preserve">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690F5D7A" w14:textId="77777777" w:rsidR="00213317" w:rsidRDefault="00213317">
                        <w:pPr>
                          <w:pStyle w:val="TableParagraph"/>
                          <w:spacing w:before="4"/>
                          <w:jc w:val="left"/>
                          <w:rPr>
                            <w:sz w:val="14"/>
                          </w:rPr>
                        </w:pPr>
                      </w:p>
                      <w:p w14:paraId="0D820E3B" w14:textId="77777777" w:rsidR="00213317" w:rsidRDefault="0082023F">
                        <w:pPr>
                          <w:pStyle w:val="TableParagraph"/>
                          <w:spacing w:before="0"/>
                          <w:ind w:left="1267" w:right="1157"/>
                          <w:jc w:val="center"/>
                          <w:rPr>
                            <w:sz w:val="20"/>
                          </w:rPr>
                        </w:pPr>
                        <w:r>
                          <w:rPr>
                            <w:sz w:val="20"/>
                          </w:rPr>
                          <w:t>科目名称</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shd w:val="clear" w:color="auto" w:fill="C0C0C0"/>
                      </w:tcPr>
                      <w:p w14:paraId="5168990B" w14:textId="77777777" w:rsidR="00213317" w:rsidRDefault="00213317">
                        <w:pPr>
                          <w:pStyle w:val="TableParagraph"/>
                          <w:spacing w:before="4"/>
                          <w:jc w:val="left"/>
                          <w:rPr>
                            <w:sz w:val="14"/>
                          </w:rPr>
                        </w:pPr>
                      </w:p>
                      <w:p w14:paraId="34C409E6" w14:textId="77777777" w:rsidR="00213317" w:rsidRDefault="0082023F">
                        <w:pPr>
                          <w:pStyle w:val="TableParagraph"/>
                          <w:spacing w:before="0"/>
                          <w:ind w:left="244"/>
                          <w:jc w:val="left"/>
                          <w:rPr>
                            <w:sz w:val="20"/>
                          </w:rPr>
                        </w:pPr>
                        <w:r>
                          <w:rPr>
                            <w:sz w:val="20"/>
                          </w:rPr>
                          <w:t>决算数</w:t>
                        </w:r>
                        <w:r>
                          <w:rPr>
                            <w:sz w:val="20"/>
                          </w:rPr>
                          <w:t xml:space="preserve">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5FBC7A4B" w14:textId="77777777" w:rsidR="00213317" w:rsidRDefault="0082023F">
                        <w:pPr>
                          <w:pStyle w:val="TableParagraph"/>
                          <w:ind w:left="155"/>
                          <w:jc w:val="left"/>
                          <w:rPr>
                            <w:sz w:val="20"/>
                          </w:rPr>
                        </w:pPr>
                        <w:r>
                          <w:rPr>
                            <w:w w:val="95"/>
                            <w:sz w:val="20"/>
                          </w:rPr>
                          <w:t>科目</w:t>
                        </w:r>
                      </w:p>
                      <w:p w14:paraId="5CAC82DC" w14:textId="77777777" w:rsidR="00213317" w:rsidRDefault="0082023F">
                        <w:pPr>
                          <w:pStyle w:val="TableParagraph"/>
                          <w:spacing w:before="55"/>
                          <w:ind w:left="155"/>
                          <w:jc w:val="left"/>
                          <w:rPr>
                            <w:sz w:val="20"/>
                          </w:rPr>
                        </w:pPr>
                        <w:r>
                          <w:rPr>
                            <w:sz w:val="20"/>
                          </w:rPr>
                          <w:t>编码</w:t>
                        </w:r>
                        <w:r>
                          <w:rPr>
                            <w:sz w:val="20"/>
                          </w:rPr>
                          <w:t xml:space="preserve">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6125162D" w14:textId="77777777" w:rsidR="00213317" w:rsidRDefault="00213317">
                        <w:pPr>
                          <w:pStyle w:val="TableParagraph"/>
                          <w:spacing w:before="4"/>
                          <w:jc w:val="left"/>
                          <w:rPr>
                            <w:sz w:val="14"/>
                          </w:rPr>
                        </w:pPr>
                      </w:p>
                      <w:p w14:paraId="66D09789" w14:textId="77777777" w:rsidR="00213317" w:rsidRDefault="0082023F">
                        <w:pPr>
                          <w:pStyle w:val="TableParagraph"/>
                          <w:spacing w:before="0"/>
                          <w:ind w:left="830"/>
                          <w:jc w:val="left"/>
                          <w:rPr>
                            <w:sz w:val="20"/>
                          </w:rPr>
                        </w:pPr>
                        <w:r>
                          <w:rPr>
                            <w:sz w:val="20"/>
                          </w:rPr>
                          <w:t>科目名称</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shd w:val="clear" w:color="auto" w:fill="C0C0C0"/>
                      </w:tcPr>
                      <w:p w14:paraId="6B523EC7" w14:textId="77777777" w:rsidR="00213317" w:rsidRDefault="00213317">
                        <w:pPr>
                          <w:pStyle w:val="TableParagraph"/>
                          <w:spacing w:before="4"/>
                          <w:jc w:val="left"/>
                          <w:rPr>
                            <w:sz w:val="14"/>
                          </w:rPr>
                        </w:pPr>
                      </w:p>
                      <w:p w14:paraId="4D3F5A98" w14:textId="77777777" w:rsidR="00213317" w:rsidRDefault="0082023F">
                        <w:pPr>
                          <w:pStyle w:val="TableParagraph"/>
                          <w:spacing w:before="0"/>
                          <w:ind w:left="245"/>
                          <w:jc w:val="left"/>
                          <w:rPr>
                            <w:sz w:val="20"/>
                          </w:rPr>
                        </w:pPr>
                        <w:r>
                          <w:rPr>
                            <w:sz w:val="20"/>
                          </w:rPr>
                          <w:t>决算数</w:t>
                        </w:r>
                        <w:r>
                          <w:rPr>
                            <w:sz w:val="20"/>
                          </w:rPr>
                          <w:t xml:space="preserve">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2834E44" w14:textId="77777777" w:rsidR="00213317" w:rsidRDefault="0082023F">
                        <w:pPr>
                          <w:pStyle w:val="TableParagraph"/>
                          <w:ind w:left="156"/>
                          <w:jc w:val="left"/>
                          <w:rPr>
                            <w:sz w:val="20"/>
                          </w:rPr>
                        </w:pPr>
                        <w:r>
                          <w:rPr>
                            <w:w w:val="95"/>
                            <w:sz w:val="20"/>
                          </w:rPr>
                          <w:t>科目</w:t>
                        </w:r>
                      </w:p>
                      <w:p w14:paraId="525E4066" w14:textId="77777777" w:rsidR="00213317" w:rsidRDefault="0082023F">
                        <w:pPr>
                          <w:pStyle w:val="TableParagraph"/>
                          <w:spacing w:before="55"/>
                          <w:ind w:left="156"/>
                          <w:jc w:val="left"/>
                          <w:rPr>
                            <w:sz w:val="20"/>
                          </w:rPr>
                        </w:pPr>
                        <w:r>
                          <w:rPr>
                            <w:sz w:val="20"/>
                          </w:rPr>
                          <w:t>编码</w:t>
                        </w:r>
                        <w:r>
                          <w:rPr>
                            <w:sz w:val="20"/>
                          </w:rPr>
                          <w:t xml:space="preserve">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04D95DA7" w14:textId="77777777" w:rsidR="00213317" w:rsidRDefault="00213317">
                        <w:pPr>
                          <w:pStyle w:val="TableParagraph"/>
                          <w:spacing w:before="4"/>
                          <w:jc w:val="left"/>
                          <w:rPr>
                            <w:sz w:val="14"/>
                          </w:rPr>
                        </w:pPr>
                      </w:p>
                      <w:p w14:paraId="21EA85EB" w14:textId="77777777" w:rsidR="00213317" w:rsidRDefault="0082023F">
                        <w:pPr>
                          <w:pStyle w:val="TableParagraph"/>
                          <w:spacing w:before="0"/>
                          <w:ind w:left="1404" w:right="1298"/>
                          <w:jc w:val="center"/>
                          <w:rPr>
                            <w:sz w:val="20"/>
                          </w:rPr>
                        </w:pPr>
                        <w:r>
                          <w:rPr>
                            <w:sz w:val="20"/>
                          </w:rPr>
                          <w:t>科目名称</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shd w:val="clear" w:color="auto" w:fill="C0C0C0"/>
                      </w:tcPr>
                      <w:p w14:paraId="3D204F54" w14:textId="77777777" w:rsidR="00213317" w:rsidRDefault="00213317">
                        <w:pPr>
                          <w:pStyle w:val="TableParagraph"/>
                          <w:spacing w:before="4"/>
                          <w:jc w:val="left"/>
                          <w:rPr>
                            <w:sz w:val="14"/>
                          </w:rPr>
                        </w:pPr>
                      </w:p>
                      <w:p w14:paraId="1B9023E2" w14:textId="77777777" w:rsidR="00213317" w:rsidRDefault="0082023F">
                        <w:pPr>
                          <w:pStyle w:val="TableParagraph"/>
                          <w:spacing w:before="0"/>
                          <w:ind w:left="205"/>
                          <w:jc w:val="left"/>
                          <w:rPr>
                            <w:sz w:val="20"/>
                          </w:rPr>
                        </w:pPr>
                        <w:r>
                          <w:rPr>
                            <w:sz w:val="20"/>
                          </w:rPr>
                          <w:t>决算数</w:t>
                        </w:r>
                        <w:r>
                          <w:rPr>
                            <w:sz w:val="20"/>
                          </w:rPr>
                          <w:t xml:space="preserve"> </w:t>
                        </w:r>
                      </w:p>
                    </w:tc>
                  </w:tr>
                  <w:tr w:rsidR="00213317" w14:paraId="4B9EBCF0"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0FEC6390" w14:textId="77777777" w:rsidR="00213317" w:rsidRDefault="0082023F">
                        <w:pPr>
                          <w:pStyle w:val="TableParagraph"/>
                          <w:ind w:left="107"/>
                          <w:jc w:val="left"/>
                          <w:rPr>
                            <w:sz w:val="20"/>
                          </w:rPr>
                        </w:pPr>
                        <w:r>
                          <w:rPr>
                            <w:sz w:val="20"/>
                          </w:rPr>
                          <w:t xml:space="preserve">301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7AB435CB" w14:textId="77777777" w:rsidR="00213317" w:rsidRDefault="0082023F">
                        <w:pPr>
                          <w:pStyle w:val="TableParagraph"/>
                          <w:ind w:left="109"/>
                          <w:jc w:val="left"/>
                          <w:rPr>
                            <w:sz w:val="20"/>
                          </w:rPr>
                        </w:pPr>
                        <w:r>
                          <w:rPr>
                            <w:sz w:val="20"/>
                          </w:rPr>
                          <w:t>工资福利支出</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6E80AC92" w14:textId="77777777" w:rsidR="00213317" w:rsidRDefault="0082023F">
                        <w:pPr>
                          <w:pStyle w:val="TableParagraph"/>
                          <w:ind w:right="-15"/>
                          <w:rPr>
                            <w:sz w:val="20"/>
                          </w:rPr>
                        </w:pPr>
                        <w:r>
                          <w:rPr>
                            <w:sz w:val="20"/>
                          </w:rPr>
                          <w:t xml:space="preserve">2,472.00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596958BF" w14:textId="77777777" w:rsidR="00213317" w:rsidRDefault="0082023F">
                        <w:pPr>
                          <w:pStyle w:val="TableParagraph"/>
                          <w:ind w:left="107"/>
                          <w:jc w:val="left"/>
                          <w:rPr>
                            <w:sz w:val="20"/>
                          </w:rPr>
                        </w:pPr>
                        <w:r>
                          <w:rPr>
                            <w:sz w:val="20"/>
                          </w:rPr>
                          <w:t xml:space="preserve">302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397E6D08" w14:textId="77777777" w:rsidR="00213317" w:rsidRDefault="0082023F">
                        <w:pPr>
                          <w:pStyle w:val="TableParagraph"/>
                          <w:ind w:left="107"/>
                          <w:jc w:val="left"/>
                          <w:rPr>
                            <w:sz w:val="20"/>
                          </w:rPr>
                        </w:pPr>
                        <w:r>
                          <w:rPr>
                            <w:sz w:val="20"/>
                          </w:rPr>
                          <w:t>商品和服务支出</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422996FC" w14:textId="77777777" w:rsidR="00213317" w:rsidRDefault="0082023F">
                        <w:pPr>
                          <w:pStyle w:val="TableParagraph"/>
                          <w:ind w:right="-15"/>
                          <w:rPr>
                            <w:sz w:val="20"/>
                          </w:rPr>
                        </w:pPr>
                        <w:r>
                          <w:rPr>
                            <w:sz w:val="20"/>
                          </w:rPr>
                          <w:t xml:space="preserve">2,877.71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50921B89" w14:textId="77777777" w:rsidR="00213317" w:rsidRDefault="0082023F">
                        <w:pPr>
                          <w:pStyle w:val="TableParagraph"/>
                          <w:ind w:left="108"/>
                          <w:jc w:val="left"/>
                          <w:rPr>
                            <w:sz w:val="20"/>
                          </w:rPr>
                        </w:pPr>
                        <w:r>
                          <w:rPr>
                            <w:sz w:val="20"/>
                          </w:rPr>
                          <w:t xml:space="preserve">307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10373662" w14:textId="77777777" w:rsidR="00213317" w:rsidRDefault="0082023F">
                        <w:pPr>
                          <w:pStyle w:val="TableParagraph"/>
                          <w:ind w:left="107"/>
                          <w:jc w:val="left"/>
                          <w:rPr>
                            <w:sz w:val="20"/>
                          </w:rPr>
                        </w:pPr>
                        <w:r>
                          <w:rPr>
                            <w:sz w:val="20"/>
                          </w:rPr>
                          <w:t>债务利息及费用支出</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312DF863" w14:textId="77777777" w:rsidR="00213317" w:rsidRDefault="0082023F">
                        <w:pPr>
                          <w:pStyle w:val="TableParagraph"/>
                          <w:ind w:right="-15"/>
                          <w:rPr>
                            <w:sz w:val="20"/>
                          </w:rPr>
                        </w:pPr>
                        <w:r>
                          <w:rPr>
                            <w:sz w:val="20"/>
                          </w:rPr>
                          <w:t xml:space="preserve">0.00 </w:t>
                        </w:r>
                      </w:p>
                    </w:tc>
                  </w:tr>
                  <w:tr w:rsidR="00213317" w14:paraId="48AC1E2E"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3C32E43" w14:textId="77777777" w:rsidR="00213317" w:rsidRDefault="0082023F">
                        <w:pPr>
                          <w:pStyle w:val="TableParagraph"/>
                          <w:spacing w:before="27"/>
                          <w:ind w:left="107" w:right="-15"/>
                          <w:jc w:val="left"/>
                          <w:rPr>
                            <w:sz w:val="20"/>
                          </w:rPr>
                        </w:pPr>
                        <w:r>
                          <w:rPr>
                            <w:sz w:val="20"/>
                          </w:rPr>
                          <w:t xml:space="preserve">30101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11D28979" w14:textId="77777777" w:rsidR="00213317" w:rsidRDefault="0082023F">
                        <w:pPr>
                          <w:pStyle w:val="TableParagraph"/>
                          <w:spacing w:before="27"/>
                          <w:ind w:left="109"/>
                          <w:jc w:val="left"/>
                          <w:rPr>
                            <w:sz w:val="20"/>
                          </w:rPr>
                        </w:pPr>
                        <w:r>
                          <w:rPr>
                            <w:w w:val="99"/>
                            <w:sz w:val="20"/>
                          </w:rPr>
                          <w:t xml:space="preserve">  </w:t>
                        </w:r>
                        <w:r>
                          <w:rPr>
                            <w:sz w:val="20"/>
                          </w:rPr>
                          <w:t>基本工资</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54F0A539" w14:textId="77777777" w:rsidR="00213317" w:rsidRDefault="0082023F">
                        <w:pPr>
                          <w:pStyle w:val="TableParagraph"/>
                          <w:spacing w:before="27"/>
                          <w:ind w:right="-15"/>
                          <w:rPr>
                            <w:sz w:val="20"/>
                          </w:rPr>
                        </w:pPr>
                        <w:r>
                          <w:rPr>
                            <w:sz w:val="20"/>
                          </w:rPr>
                          <w:t xml:space="preserve">1,641.04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2EFF5360" w14:textId="77777777" w:rsidR="00213317" w:rsidRDefault="0082023F">
                        <w:pPr>
                          <w:pStyle w:val="TableParagraph"/>
                          <w:spacing w:before="27"/>
                          <w:ind w:left="107" w:right="-15"/>
                          <w:jc w:val="left"/>
                          <w:rPr>
                            <w:sz w:val="20"/>
                          </w:rPr>
                        </w:pPr>
                        <w:r>
                          <w:rPr>
                            <w:sz w:val="20"/>
                          </w:rPr>
                          <w:t xml:space="preserve">30201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142E5149" w14:textId="77777777" w:rsidR="00213317" w:rsidRDefault="0082023F">
                        <w:pPr>
                          <w:pStyle w:val="TableParagraph"/>
                          <w:spacing w:before="27"/>
                          <w:ind w:left="107"/>
                          <w:jc w:val="left"/>
                          <w:rPr>
                            <w:sz w:val="20"/>
                          </w:rPr>
                        </w:pPr>
                        <w:r>
                          <w:rPr>
                            <w:w w:val="99"/>
                            <w:sz w:val="20"/>
                          </w:rPr>
                          <w:t xml:space="preserve">  </w:t>
                        </w:r>
                        <w:r>
                          <w:rPr>
                            <w:sz w:val="20"/>
                          </w:rPr>
                          <w:t>办公费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4FF114F7" w14:textId="77777777" w:rsidR="00213317" w:rsidRDefault="0082023F">
                        <w:pPr>
                          <w:pStyle w:val="TableParagraph"/>
                          <w:spacing w:before="27"/>
                          <w:ind w:right="-15"/>
                          <w:rPr>
                            <w:sz w:val="20"/>
                          </w:rPr>
                        </w:pPr>
                        <w:r>
                          <w:rPr>
                            <w:sz w:val="20"/>
                          </w:rPr>
                          <w:t xml:space="preserve">28.45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6EBE3174" w14:textId="77777777" w:rsidR="00213317" w:rsidRDefault="0082023F">
                        <w:pPr>
                          <w:pStyle w:val="TableParagraph"/>
                          <w:spacing w:before="27"/>
                          <w:ind w:left="108" w:right="-15"/>
                          <w:jc w:val="left"/>
                          <w:rPr>
                            <w:sz w:val="20"/>
                          </w:rPr>
                        </w:pPr>
                        <w:r>
                          <w:rPr>
                            <w:sz w:val="20"/>
                          </w:rPr>
                          <w:t xml:space="preserve">30701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117C144C" w14:textId="77777777" w:rsidR="00213317" w:rsidRDefault="0082023F">
                        <w:pPr>
                          <w:pStyle w:val="TableParagraph"/>
                          <w:spacing w:before="27"/>
                          <w:ind w:left="107"/>
                          <w:jc w:val="left"/>
                          <w:rPr>
                            <w:sz w:val="20"/>
                          </w:rPr>
                        </w:pPr>
                        <w:r>
                          <w:rPr>
                            <w:w w:val="99"/>
                            <w:sz w:val="20"/>
                          </w:rPr>
                          <w:t xml:space="preserve">  </w:t>
                        </w:r>
                        <w:r>
                          <w:rPr>
                            <w:sz w:val="20"/>
                          </w:rPr>
                          <w:t>国内债务付息</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6023637A" w14:textId="77777777" w:rsidR="00213317" w:rsidRDefault="0082023F">
                        <w:pPr>
                          <w:pStyle w:val="TableParagraph"/>
                          <w:spacing w:before="27"/>
                          <w:ind w:right="-15"/>
                          <w:rPr>
                            <w:sz w:val="20"/>
                          </w:rPr>
                        </w:pPr>
                        <w:r>
                          <w:rPr>
                            <w:sz w:val="20"/>
                          </w:rPr>
                          <w:t xml:space="preserve">0.00 </w:t>
                        </w:r>
                      </w:p>
                    </w:tc>
                  </w:tr>
                  <w:tr w:rsidR="00213317" w14:paraId="04CC125F" w14:textId="77777777">
                    <w:trPr>
                      <w:trHeight w:val="314"/>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0E0EA2E8" w14:textId="77777777" w:rsidR="00213317" w:rsidRDefault="0082023F">
                        <w:pPr>
                          <w:pStyle w:val="TableParagraph"/>
                          <w:spacing w:before="30"/>
                          <w:ind w:left="107" w:right="-15"/>
                          <w:jc w:val="left"/>
                          <w:rPr>
                            <w:sz w:val="20"/>
                          </w:rPr>
                        </w:pPr>
                        <w:r>
                          <w:rPr>
                            <w:sz w:val="20"/>
                          </w:rPr>
                          <w:t xml:space="preserve">30102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628C49BD" w14:textId="77777777" w:rsidR="00213317" w:rsidRDefault="0082023F">
                        <w:pPr>
                          <w:pStyle w:val="TableParagraph"/>
                          <w:spacing w:before="30"/>
                          <w:ind w:left="109"/>
                          <w:jc w:val="left"/>
                          <w:rPr>
                            <w:sz w:val="20"/>
                          </w:rPr>
                        </w:pPr>
                        <w:r>
                          <w:rPr>
                            <w:w w:val="99"/>
                            <w:sz w:val="20"/>
                          </w:rPr>
                          <w:t xml:space="preserve">  </w:t>
                        </w:r>
                        <w:r>
                          <w:rPr>
                            <w:sz w:val="20"/>
                          </w:rPr>
                          <w:t>津贴补贴</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3AF5BEFD" w14:textId="77777777" w:rsidR="00213317" w:rsidRDefault="0082023F">
                        <w:pPr>
                          <w:pStyle w:val="TableParagraph"/>
                          <w:spacing w:before="30"/>
                          <w:ind w:right="-15"/>
                          <w:rPr>
                            <w:sz w:val="20"/>
                          </w:rPr>
                        </w:pPr>
                        <w:r>
                          <w:rPr>
                            <w:sz w:val="20"/>
                          </w:rPr>
                          <w:t xml:space="preserve">0.73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00ACB5E6" w14:textId="77777777" w:rsidR="00213317" w:rsidRDefault="0082023F">
                        <w:pPr>
                          <w:pStyle w:val="TableParagraph"/>
                          <w:spacing w:before="30"/>
                          <w:ind w:left="107" w:right="-15"/>
                          <w:jc w:val="left"/>
                          <w:rPr>
                            <w:sz w:val="20"/>
                          </w:rPr>
                        </w:pPr>
                        <w:r>
                          <w:rPr>
                            <w:sz w:val="20"/>
                          </w:rPr>
                          <w:t xml:space="preserve">30202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7CCADEB1" w14:textId="77777777" w:rsidR="00213317" w:rsidRDefault="0082023F">
                        <w:pPr>
                          <w:pStyle w:val="TableParagraph"/>
                          <w:spacing w:before="30"/>
                          <w:ind w:left="107"/>
                          <w:jc w:val="left"/>
                          <w:rPr>
                            <w:sz w:val="20"/>
                          </w:rPr>
                        </w:pPr>
                        <w:r>
                          <w:rPr>
                            <w:w w:val="99"/>
                            <w:sz w:val="20"/>
                          </w:rPr>
                          <w:t xml:space="preserve">  </w:t>
                        </w:r>
                        <w:r>
                          <w:rPr>
                            <w:sz w:val="20"/>
                          </w:rPr>
                          <w:t>印刷费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0DCE179A" w14:textId="77777777" w:rsidR="00213317" w:rsidRDefault="0082023F">
                        <w:pPr>
                          <w:pStyle w:val="TableParagraph"/>
                          <w:spacing w:before="30"/>
                          <w:ind w:right="-15"/>
                          <w:rPr>
                            <w:sz w:val="20"/>
                          </w:rPr>
                        </w:pPr>
                        <w:r>
                          <w:rPr>
                            <w:sz w:val="20"/>
                          </w:rPr>
                          <w:t xml:space="preserve">1.56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366C3228" w14:textId="77777777" w:rsidR="00213317" w:rsidRDefault="0082023F">
                        <w:pPr>
                          <w:pStyle w:val="TableParagraph"/>
                          <w:spacing w:before="30"/>
                          <w:ind w:left="108" w:right="-15"/>
                          <w:jc w:val="left"/>
                          <w:rPr>
                            <w:sz w:val="20"/>
                          </w:rPr>
                        </w:pPr>
                        <w:r>
                          <w:rPr>
                            <w:sz w:val="20"/>
                          </w:rPr>
                          <w:t xml:space="preserve">30702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6FCCFFBF" w14:textId="77777777" w:rsidR="00213317" w:rsidRDefault="0082023F">
                        <w:pPr>
                          <w:pStyle w:val="TableParagraph"/>
                          <w:spacing w:before="30"/>
                          <w:ind w:left="107"/>
                          <w:jc w:val="left"/>
                          <w:rPr>
                            <w:sz w:val="20"/>
                          </w:rPr>
                        </w:pPr>
                        <w:r>
                          <w:rPr>
                            <w:w w:val="99"/>
                            <w:sz w:val="20"/>
                          </w:rPr>
                          <w:t xml:space="preserve">  </w:t>
                        </w:r>
                        <w:r>
                          <w:rPr>
                            <w:sz w:val="20"/>
                          </w:rPr>
                          <w:t>国外债务付息</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267C2CB6" w14:textId="77777777" w:rsidR="00213317" w:rsidRDefault="0082023F">
                        <w:pPr>
                          <w:pStyle w:val="TableParagraph"/>
                          <w:spacing w:before="30"/>
                          <w:ind w:right="-15"/>
                          <w:rPr>
                            <w:sz w:val="20"/>
                          </w:rPr>
                        </w:pPr>
                        <w:r>
                          <w:rPr>
                            <w:sz w:val="20"/>
                          </w:rPr>
                          <w:t xml:space="preserve">0.00 </w:t>
                        </w:r>
                      </w:p>
                    </w:tc>
                  </w:tr>
                  <w:tr w:rsidR="00213317" w14:paraId="35B2B069"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3E9683B" w14:textId="77777777" w:rsidR="00213317" w:rsidRDefault="0082023F">
                        <w:pPr>
                          <w:pStyle w:val="TableParagraph"/>
                          <w:spacing w:before="27"/>
                          <w:ind w:left="107" w:right="-15"/>
                          <w:jc w:val="left"/>
                          <w:rPr>
                            <w:sz w:val="20"/>
                          </w:rPr>
                        </w:pPr>
                        <w:r>
                          <w:rPr>
                            <w:sz w:val="20"/>
                          </w:rPr>
                          <w:t xml:space="preserve">30103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4C506F3B" w14:textId="77777777" w:rsidR="00213317" w:rsidRDefault="0082023F">
                        <w:pPr>
                          <w:pStyle w:val="TableParagraph"/>
                          <w:spacing w:before="27"/>
                          <w:ind w:left="109"/>
                          <w:jc w:val="left"/>
                          <w:rPr>
                            <w:sz w:val="20"/>
                          </w:rPr>
                        </w:pPr>
                        <w:r>
                          <w:rPr>
                            <w:w w:val="99"/>
                            <w:sz w:val="20"/>
                          </w:rPr>
                          <w:t xml:space="preserve">  </w:t>
                        </w:r>
                        <w:r>
                          <w:rPr>
                            <w:sz w:val="20"/>
                          </w:rPr>
                          <w:t>奖金</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44C8156E" w14:textId="77777777" w:rsidR="00213317" w:rsidRDefault="0082023F">
                        <w:pPr>
                          <w:pStyle w:val="TableParagraph"/>
                          <w:spacing w:before="27"/>
                          <w:ind w:right="-15"/>
                          <w:rPr>
                            <w:sz w:val="20"/>
                          </w:rPr>
                        </w:pPr>
                        <w:r>
                          <w:rPr>
                            <w:sz w:val="20"/>
                          </w:rPr>
                          <w:t xml:space="preserve">144.22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4AEB057C" w14:textId="77777777" w:rsidR="00213317" w:rsidRDefault="0082023F">
                        <w:pPr>
                          <w:pStyle w:val="TableParagraph"/>
                          <w:spacing w:before="27"/>
                          <w:ind w:left="107" w:right="-15"/>
                          <w:jc w:val="left"/>
                          <w:rPr>
                            <w:sz w:val="20"/>
                          </w:rPr>
                        </w:pPr>
                        <w:r>
                          <w:rPr>
                            <w:sz w:val="20"/>
                          </w:rPr>
                          <w:t xml:space="preserve">30203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353E4ECC" w14:textId="77777777" w:rsidR="00213317" w:rsidRDefault="0082023F">
                        <w:pPr>
                          <w:pStyle w:val="TableParagraph"/>
                          <w:spacing w:before="27"/>
                          <w:ind w:left="107"/>
                          <w:jc w:val="left"/>
                          <w:rPr>
                            <w:sz w:val="20"/>
                          </w:rPr>
                        </w:pPr>
                        <w:r>
                          <w:rPr>
                            <w:w w:val="99"/>
                            <w:sz w:val="20"/>
                          </w:rPr>
                          <w:t xml:space="preserve">  </w:t>
                        </w:r>
                        <w:r>
                          <w:rPr>
                            <w:sz w:val="20"/>
                          </w:rPr>
                          <w:t>咨询费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3261BF67" w14:textId="77777777" w:rsidR="00213317" w:rsidRDefault="0082023F">
                        <w:pPr>
                          <w:pStyle w:val="TableParagraph"/>
                          <w:spacing w:before="27"/>
                          <w:ind w:right="-15"/>
                          <w:rPr>
                            <w:sz w:val="20"/>
                          </w:rPr>
                        </w:pPr>
                        <w:r>
                          <w:rPr>
                            <w:sz w:val="20"/>
                          </w:rPr>
                          <w:t xml:space="preserve">2.37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6AF89D58" w14:textId="77777777" w:rsidR="00213317" w:rsidRDefault="0082023F">
                        <w:pPr>
                          <w:pStyle w:val="TableParagraph"/>
                          <w:spacing w:before="27"/>
                          <w:ind w:left="108"/>
                          <w:jc w:val="left"/>
                          <w:rPr>
                            <w:sz w:val="20"/>
                          </w:rPr>
                        </w:pPr>
                        <w:r>
                          <w:rPr>
                            <w:sz w:val="20"/>
                          </w:rPr>
                          <w:t xml:space="preserve">310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5EB92B62" w14:textId="77777777" w:rsidR="00213317" w:rsidRDefault="0082023F">
                        <w:pPr>
                          <w:pStyle w:val="TableParagraph"/>
                          <w:spacing w:before="27"/>
                          <w:ind w:left="107"/>
                          <w:jc w:val="left"/>
                          <w:rPr>
                            <w:sz w:val="20"/>
                          </w:rPr>
                        </w:pPr>
                        <w:r>
                          <w:rPr>
                            <w:sz w:val="20"/>
                          </w:rPr>
                          <w:t>资本性支出</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00C23688" w14:textId="77777777" w:rsidR="00213317" w:rsidRDefault="0082023F">
                        <w:pPr>
                          <w:pStyle w:val="TableParagraph"/>
                          <w:spacing w:before="27"/>
                          <w:ind w:right="-15"/>
                          <w:rPr>
                            <w:sz w:val="20"/>
                          </w:rPr>
                        </w:pPr>
                        <w:r>
                          <w:rPr>
                            <w:sz w:val="20"/>
                          </w:rPr>
                          <w:t xml:space="preserve">29.03 </w:t>
                        </w:r>
                      </w:p>
                    </w:tc>
                  </w:tr>
                  <w:tr w:rsidR="00213317" w14:paraId="48D20D8C"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3267E0B" w14:textId="77777777" w:rsidR="00213317" w:rsidRDefault="0082023F">
                        <w:pPr>
                          <w:pStyle w:val="TableParagraph"/>
                          <w:ind w:left="107" w:right="-15"/>
                          <w:jc w:val="left"/>
                          <w:rPr>
                            <w:sz w:val="20"/>
                          </w:rPr>
                        </w:pPr>
                        <w:r>
                          <w:rPr>
                            <w:sz w:val="20"/>
                          </w:rPr>
                          <w:t xml:space="preserve">30106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16BE3F65" w14:textId="77777777" w:rsidR="00213317" w:rsidRDefault="0082023F">
                        <w:pPr>
                          <w:pStyle w:val="TableParagraph"/>
                          <w:ind w:left="109"/>
                          <w:jc w:val="left"/>
                          <w:rPr>
                            <w:sz w:val="20"/>
                          </w:rPr>
                        </w:pPr>
                        <w:r>
                          <w:rPr>
                            <w:w w:val="99"/>
                            <w:sz w:val="20"/>
                          </w:rPr>
                          <w:t xml:space="preserve">  </w:t>
                        </w:r>
                        <w:r>
                          <w:rPr>
                            <w:sz w:val="20"/>
                          </w:rPr>
                          <w:t>伙食补助费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1B92BF8A" w14:textId="77777777" w:rsidR="00213317" w:rsidRDefault="0082023F">
                        <w:pPr>
                          <w:pStyle w:val="TableParagraph"/>
                          <w:ind w:right="-15"/>
                          <w:rPr>
                            <w:sz w:val="20"/>
                          </w:rPr>
                        </w:pPr>
                        <w:r>
                          <w:rPr>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67CACD4C" w14:textId="77777777" w:rsidR="00213317" w:rsidRDefault="0082023F">
                        <w:pPr>
                          <w:pStyle w:val="TableParagraph"/>
                          <w:ind w:left="107" w:right="-15"/>
                          <w:jc w:val="left"/>
                          <w:rPr>
                            <w:sz w:val="20"/>
                          </w:rPr>
                        </w:pPr>
                        <w:r>
                          <w:rPr>
                            <w:sz w:val="20"/>
                          </w:rPr>
                          <w:t xml:space="preserve">30204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6A32D757" w14:textId="77777777" w:rsidR="00213317" w:rsidRDefault="0082023F">
                        <w:pPr>
                          <w:pStyle w:val="TableParagraph"/>
                          <w:ind w:left="107"/>
                          <w:jc w:val="left"/>
                          <w:rPr>
                            <w:sz w:val="20"/>
                          </w:rPr>
                        </w:pPr>
                        <w:r>
                          <w:rPr>
                            <w:w w:val="99"/>
                            <w:sz w:val="20"/>
                          </w:rPr>
                          <w:t xml:space="preserve">  </w:t>
                        </w:r>
                        <w:r>
                          <w:rPr>
                            <w:sz w:val="20"/>
                          </w:rPr>
                          <w:t>手续费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3B7C12AD" w14:textId="77777777" w:rsidR="00213317" w:rsidRDefault="0082023F">
                        <w:pPr>
                          <w:pStyle w:val="TableParagraph"/>
                          <w:ind w:right="-15"/>
                          <w:rPr>
                            <w:sz w:val="20"/>
                          </w:rPr>
                        </w:pPr>
                        <w:r>
                          <w:rPr>
                            <w:sz w:val="20"/>
                          </w:rPr>
                          <w:t xml:space="preserve">0.08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1E54A2C" w14:textId="77777777" w:rsidR="00213317" w:rsidRDefault="0082023F">
                        <w:pPr>
                          <w:pStyle w:val="TableParagraph"/>
                          <w:ind w:left="108" w:right="-15"/>
                          <w:jc w:val="left"/>
                          <w:rPr>
                            <w:sz w:val="20"/>
                          </w:rPr>
                        </w:pPr>
                        <w:r>
                          <w:rPr>
                            <w:sz w:val="20"/>
                          </w:rPr>
                          <w:t xml:space="preserve">31001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745B2CDC" w14:textId="77777777" w:rsidR="00213317" w:rsidRDefault="0082023F">
                        <w:pPr>
                          <w:pStyle w:val="TableParagraph"/>
                          <w:ind w:left="107"/>
                          <w:jc w:val="left"/>
                          <w:rPr>
                            <w:sz w:val="20"/>
                          </w:rPr>
                        </w:pPr>
                        <w:r>
                          <w:rPr>
                            <w:w w:val="99"/>
                            <w:sz w:val="20"/>
                          </w:rPr>
                          <w:t xml:space="preserve">  </w:t>
                        </w:r>
                        <w:r>
                          <w:rPr>
                            <w:sz w:val="20"/>
                          </w:rPr>
                          <w:t>房屋建筑物购建</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68D4DA92" w14:textId="77777777" w:rsidR="00213317" w:rsidRDefault="0082023F">
                        <w:pPr>
                          <w:pStyle w:val="TableParagraph"/>
                          <w:ind w:right="-15"/>
                          <w:rPr>
                            <w:sz w:val="20"/>
                          </w:rPr>
                        </w:pPr>
                        <w:r>
                          <w:rPr>
                            <w:sz w:val="20"/>
                          </w:rPr>
                          <w:t xml:space="preserve">0.00 </w:t>
                        </w:r>
                      </w:p>
                    </w:tc>
                  </w:tr>
                  <w:tr w:rsidR="00213317" w14:paraId="4BE72B68"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3D5E8D06" w14:textId="77777777" w:rsidR="00213317" w:rsidRDefault="0082023F">
                        <w:pPr>
                          <w:pStyle w:val="TableParagraph"/>
                          <w:spacing w:before="27"/>
                          <w:ind w:left="107" w:right="-15"/>
                          <w:jc w:val="left"/>
                          <w:rPr>
                            <w:sz w:val="20"/>
                          </w:rPr>
                        </w:pPr>
                        <w:r>
                          <w:rPr>
                            <w:sz w:val="20"/>
                          </w:rPr>
                          <w:t xml:space="preserve">30107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6F54FEDC" w14:textId="77777777" w:rsidR="00213317" w:rsidRDefault="0082023F">
                        <w:pPr>
                          <w:pStyle w:val="TableParagraph"/>
                          <w:spacing w:before="27"/>
                          <w:ind w:left="109"/>
                          <w:jc w:val="left"/>
                          <w:rPr>
                            <w:sz w:val="20"/>
                          </w:rPr>
                        </w:pPr>
                        <w:r>
                          <w:rPr>
                            <w:w w:val="99"/>
                            <w:sz w:val="20"/>
                          </w:rPr>
                          <w:t xml:space="preserve">  </w:t>
                        </w:r>
                        <w:r>
                          <w:rPr>
                            <w:sz w:val="20"/>
                          </w:rPr>
                          <w:t>绩效工资</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2AC23C67" w14:textId="77777777" w:rsidR="00213317" w:rsidRDefault="0082023F">
                        <w:pPr>
                          <w:pStyle w:val="TableParagraph"/>
                          <w:spacing w:before="27"/>
                          <w:ind w:right="-15"/>
                          <w:rPr>
                            <w:sz w:val="20"/>
                          </w:rPr>
                        </w:pPr>
                        <w:r>
                          <w:rPr>
                            <w:sz w:val="20"/>
                          </w:rPr>
                          <w:t xml:space="preserve">289.14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78940645" w14:textId="77777777" w:rsidR="00213317" w:rsidRDefault="0082023F">
                        <w:pPr>
                          <w:pStyle w:val="TableParagraph"/>
                          <w:spacing w:before="27"/>
                          <w:ind w:left="107" w:right="-15"/>
                          <w:jc w:val="left"/>
                          <w:rPr>
                            <w:sz w:val="20"/>
                          </w:rPr>
                        </w:pPr>
                        <w:r>
                          <w:rPr>
                            <w:sz w:val="20"/>
                          </w:rPr>
                          <w:t xml:space="preserve">30205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61C17083" w14:textId="77777777" w:rsidR="00213317" w:rsidRDefault="0082023F">
                        <w:pPr>
                          <w:pStyle w:val="TableParagraph"/>
                          <w:spacing w:before="27"/>
                          <w:ind w:left="107"/>
                          <w:jc w:val="left"/>
                          <w:rPr>
                            <w:sz w:val="20"/>
                          </w:rPr>
                        </w:pPr>
                        <w:r>
                          <w:rPr>
                            <w:w w:val="99"/>
                            <w:sz w:val="20"/>
                          </w:rPr>
                          <w:t xml:space="preserve">  </w:t>
                        </w:r>
                        <w:r>
                          <w:rPr>
                            <w:sz w:val="20"/>
                          </w:rPr>
                          <w:t>水费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55063DB6" w14:textId="77777777" w:rsidR="00213317" w:rsidRDefault="0082023F">
                        <w:pPr>
                          <w:pStyle w:val="TableParagraph"/>
                          <w:spacing w:before="27"/>
                          <w:ind w:right="-15"/>
                          <w:rPr>
                            <w:sz w:val="20"/>
                          </w:rPr>
                        </w:pPr>
                        <w:r>
                          <w:rPr>
                            <w:sz w:val="20"/>
                          </w:rPr>
                          <w:t xml:space="preserve">0.04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6B7A4D13" w14:textId="77777777" w:rsidR="00213317" w:rsidRDefault="0082023F">
                        <w:pPr>
                          <w:pStyle w:val="TableParagraph"/>
                          <w:spacing w:before="27"/>
                          <w:ind w:left="108" w:right="-15"/>
                          <w:jc w:val="left"/>
                          <w:rPr>
                            <w:sz w:val="20"/>
                          </w:rPr>
                        </w:pPr>
                        <w:r>
                          <w:rPr>
                            <w:sz w:val="20"/>
                          </w:rPr>
                          <w:t xml:space="preserve">31002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4DEBC990" w14:textId="77777777" w:rsidR="00213317" w:rsidRDefault="0082023F">
                        <w:pPr>
                          <w:pStyle w:val="TableParagraph"/>
                          <w:spacing w:before="27"/>
                          <w:ind w:left="107"/>
                          <w:jc w:val="left"/>
                          <w:rPr>
                            <w:sz w:val="20"/>
                          </w:rPr>
                        </w:pPr>
                        <w:r>
                          <w:rPr>
                            <w:w w:val="99"/>
                            <w:sz w:val="20"/>
                          </w:rPr>
                          <w:t xml:space="preserve">  </w:t>
                        </w:r>
                        <w:r>
                          <w:rPr>
                            <w:sz w:val="20"/>
                          </w:rPr>
                          <w:t>办公设备购置</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69A0764C" w14:textId="77777777" w:rsidR="00213317" w:rsidRDefault="0082023F">
                        <w:pPr>
                          <w:pStyle w:val="TableParagraph"/>
                          <w:spacing w:before="27"/>
                          <w:ind w:right="-15"/>
                          <w:rPr>
                            <w:sz w:val="20"/>
                          </w:rPr>
                        </w:pPr>
                        <w:r>
                          <w:rPr>
                            <w:sz w:val="20"/>
                          </w:rPr>
                          <w:t xml:space="preserve">2.58 </w:t>
                        </w:r>
                      </w:p>
                    </w:tc>
                  </w:tr>
                  <w:tr w:rsidR="00213317" w14:paraId="129C1E3D"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7E7920E6" w14:textId="77777777" w:rsidR="00213317" w:rsidRDefault="0082023F">
                        <w:pPr>
                          <w:pStyle w:val="TableParagraph"/>
                          <w:ind w:left="107" w:right="-15"/>
                          <w:jc w:val="left"/>
                          <w:rPr>
                            <w:sz w:val="20"/>
                          </w:rPr>
                        </w:pPr>
                        <w:r>
                          <w:rPr>
                            <w:sz w:val="20"/>
                          </w:rPr>
                          <w:t xml:space="preserve">30108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07F01BE2" w14:textId="77777777" w:rsidR="00213317" w:rsidRDefault="0082023F">
                        <w:pPr>
                          <w:pStyle w:val="TableParagraph"/>
                          <w:ind w:left="109"/>
                          <w:jc w:val="left"/>
                          <w:rPr>
                            <w:sz w:val="20"/>
                          </w:rPr>
                        </w:pPr>
                        <w:r>
                          <w:rPr>
                            <w:w w:val="99"/>
                            <w:sz w:val="20"/>
                          </w:rPr>
                          <w:t xml:space="preserve">  </w:t>
                        </w:r>
                        <w:r>
                          <w:rPr>
                            <w:sz w:val="20"/>
                          </w:rPr>
                          <w:t>机关事业单位基本养老保险缴费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216A5830" w14:textId="77777777" w:rsidR="00213317" w:rsidRDefault="0082023F">
                        <w:pPr>
                          <w:pStyle w:val="TableParagraph"/>
                          <w:ind w:right="-15"/>
                          <w:rPr>
                            <w:sz w:val="20"/>
                          </w:rPr>
                        </w:pPr>
                        <w:r>
                          <w:rPr>
                            <w:sz w:val="20"/>
                          </w:rPr>
                          <w:t xml:space="preserve">154.29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07C5EDED" w14:textId="77777777" w:rsidR="00213317" w:rsidRDefault="0082023F">
                        <w:pPr>
                          <w:pStyle w:val="TableParagraph"/>
                          <w:ind w:left="107" w:right="-15"/>
                          <w:jc w:val="left"/>
                          <w:rPr>
                            <w:sz w:val="20"/>
                          </w:rPr>
                        </w:pPr>
                        <w:r>
                          <w:rPr>
                            <w:sz w:val="20"/>
                          </w:rPr>
                          <w:t xml:space="preserve">30206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4F455152" w14:textId="77777777" w:rsidR="00213317" w:rsidRDefault="0082023F">
                        <w:pPr>
                          <w:pStyle w:val="TableParagraph"/>
                          <w:ind w:left="107"/>
                          <w:jc w:val="left"/>
                          <w:rPr>
                            <w:sz w:val="20"/>
                          </w:rPr>
                        </w:pPr>
                        <w:r>
                          <w:rPr>
                            <w:w w:val="99"/>
                            <w:sz w:val="20"/>
                          </w:rPr>
                          <w:t xml:space="preserve">  </w:t>
                        </w:r>
                        <w:r>
                          <w:rPr>
                            <w:sz w:val="20"/>
                          </w:rPr>
                          <w:t>电费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314DA7C8" w14:textId="77777777" w:rsidR="00213317" w:rsidRDefault="0082023F">
                        <w:pPr>
                          <w:pStyle w:val="TableParagraph"/>
                          <w:ind w:right="-15"/>
                          <w:rPr>
                            <w:sz w:val="20"/>
                          </w:rPr>
                        </w:pPr>
                        <w:r>
                          <w:rPr>
                            <w:sz w:val="20"/>
                          </w:rPr>
                          <w:t xml:space="preserve">37.38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0B2A7A34" w14:textId="77777777" w:rsidR="00213317" w:rsidRDefault="0082023F">
                        <w:pPr>
                          <w:pStyle w:val="TableParagraph"/>
                          <w:ind w:left="108" w:right="-15"/>
                          <w:jc w:val="left"/>
                          <w:rPr>
                            <w:sz w:val="20"/>
                          </w:rPr>
                        </w:pPr>
                        <w:r>
                          <w:rPr>
                            <w:sz w:val="20"/>
                          </w:rPr>
                          <w:t xml:space="preserve">31003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779EC87F" w14:textId="77777777" w:rsidR="00213317" w:rsidRDefault="0082023F">
                        <w:pPr>
                          <w:pStyle w:val="TableParagraph"/>
                          <w:ind w:left="107"/>
                          <w:jc w:val="left"/>
                          <w:rPr>
                            <w:sz w:val="20"/>
                          </w:rPr>
                        </w:pPr>
                        <w:r>
                          <w:rPr>
                            <w:w w:val="99"/>
                            <w:sz w:val="20"/>
                          </w:rPr>
                          <w:t xml:space="preserve">  </w:t>
                        </w:r>
                        <w:r>
                          <w:rPr>
                            <w:sz w:val="20"/>
                          </w:rPr>
                          <w:t>专用设备购置</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217EA567" w14:textId="77777777" w:rsidR="00213317" w:rsidRDefault="0082023F">
                        <w:pPr>
                          <w:pStyle w:val="TableParagraph"/>
                          <w:ind w:right="-15"/>
                          <w:rPr>
                            <w:sz w:val="20"/>
                          </w:rPr>
                        </w:pPr>
                        <w:r>
                          <w:rPr>
                            <w:sz w:val="20"/>
                          </w:rPr>
                          <w:t xml:space="preserve">26.45 </w:t>
                        </w:r>
                      </w:p>
                    </w:tc>
                  </w:tr>
                  <w:tr w:rsidR="00213317" w14:paraId="40594DEB" w14:textId="77777777">
                    <w:trPr>
                      <w:trHeight w:val="312"/>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0A40B805" w14:textId="77777777" w:rsidR="00213317" w:rsidRDefault="0082023F">
                        <w:pPr>
                          <w:pStyle w:val="TableParagraph"/>
                          <w:ind w:left="107" w:right="-15"/>
                          <w:jc w:val="left"/>
                          <w:rPr>
                            <w:sz w:val="20"/>
                          </w:rPr>
                        </w:pPr>
                        <w:r>
                          <w:rPr>
                            <w:sz w:val="20"/>
                          </w:rPr>
                          <w:t xml:space="preserve">30109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6FE05195" w14:textId="77777777" w:rsidR="00213317" w:rsidRDefault="0082023F">
                        <w:pPr>
                          <w:pStyle w:val="TableParagraph"/>
                          <w:ind w:left="109"/>
                          <w:jc w:val="left"/>
                          <w:rPr>
                            <w:sz w:val="20"/>
                          </w:rPr>
                        </w:pPr>
                        <w:r>
                          <w:rPr>
                            <w:w w:val="99"/>
                            <w:sz w:val="20"/>
                          </w:rPr>
                          <w:t xml:space="preserve">  </w:t>
                        </w:r>
                        <w:r>
                          <w:rPr>
                            <w:sz w:val="20"/>
                          </w:rPr>
                          <w:t>职业年金缴费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0BA6C30F" w14:textId="77777777" w:rsidR="00213317" w:rsidRDefault="0082023F">
                        <w:pPr>
                          <w:pStyle w:val="TableParagraph"/>
                          <w:ind w:right="-15"/>
                          <w:rPr>
                            <w:sz w:val="20"/>
                          </w:rPr>
                        </w:pPr>
                        <w:r>
                          <w:rPr>
                            <w:sz w:val="20"/>
                          </w:rPr>
                          <w:t xml:space="preserve">72.05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1795C8BB" w14:textId="77777777" w:rsidR="00213317" w:rsidRDefault="0082023F">
                        <w:pPr>
                          <w:pStyle w:val="TableParagraph"/>
                          <w:ind w:left="107" w:right="-15"/>
                          <w:jc w:val="left"/>
                          <w:rPr>
                            <w:sz w:val="20"/>
                          </w:rPr>
                        </w:pPr>
                        <w:r>
                          <w:rPr>
                            <w:sz w:val="20"/>
                          </w:rPr>
                          <w:t xml:space="preserve">30207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68425CD6" w14:textId="77777777" w:rsidR="00213317" w:rsidRDefault="0082023F">
                        <w:pPr>
                          <w:pStyle w:val="TableParagraph"/>
                          <w:ind w:left="107"/>
                          <w:jc w:val="left"/>
                          <w:rPr>
                            <w:sz w:val="20"/>
                          </w:rPr>
                        </w:pPr>
                        <w:r>
                          <w:rPr>
                            <w:w w:val="99"/>
                            <w:sz w:val="20"/>
                          </w:rPr>
                          <w:t xml:space="preserve">  </w:t>
                        </w:r>
                        <w:r>
                          <w:rPr>
                            <w:sz w:val="20"/>
                          </w:rPr>
                          <w:t>邮电费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54F072B4" w14:textId="77777777" w:rsidR="00213317" w:rsidRDefault="0082023F">
                        <w:pPr>
                          <w:pStyle w:val="TableParagraph"/>
                          <w:ind w:right="-15"/>
                          <w:rPr>
                            <w:sz w:val="20"/>
                          </w:rPr>
                        </w:pPr>
                        <w:r>
                          <w:rPr>
                            <w:sz w:val="20"/>
                          </w:rPr>
                          <w:t xml:space="preserve">2.19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76D51FD" w14:textId="77777777" w:rsidR="00213317" w:rsidRDefault="0082023F">
                        <w:pPr>
                          <w:pStyle w:val="TableParagraph"/>
                          <w:ind w:left="108" w:right="-15"/>
                          <w:jc w:val="left"/>
                          <w:rPr>
                            <w:sz w:val="20"/>
                          </w:rPr>
                        </w:pPr>
                        <w:r>
                          <w:rPr>
                            <w:sz w:val="20"/>
                          </w:rPr>
                          <w:t xml:space="preserve">31005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27EF0E49" w14:textId="77777777" w:rsidR="00213317" w:rsidRDefault="0082023F">
                        <w:pPr>
                          <w:pStyle w:val="TableParagraph"/>
                          <w:ind w:left="107"/>
                          <w:jc w:val="left"/>
                          <w:rPr>
                            <w:sz w:val="20"/>
                          </w:rPr>
                        </w:pPr>
                        <w:r>
                          <w:rPr>
                            <w:w w:val="99"/>
                            <w:sz w:val="20"/>
                          </w:rPr>
                          <w:t xml:space="preserve">  </w:t>
                        </w:r>
                        <w:r>
                          <w:rPr>
                            <w:sz w:val="20"/>
                          </w:rPr>
                          <w:t>基础设施建设</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1903C2EA" w14:textId="77777777" w:rsidR="00213317" w:rsidRDefault="0082023F">
                        <w:pPr>
                          <w:pStyle w:val="TableParagraph"/>
                          <w:ind w:right="-15"/>
                          <w:rPr>
                            <w:sz w:val="20"/>
                          </w:rPr>
                        </w:pPr>
                        <w:r>
                          <w:rPr>
                            <w:sz w:val="20"/>
                          </w:rPr>
                          <w:t xml:space="preserve">0.00 </w:t>
                        </w:r>
                      </w:p>
                    </w:tc>
                  </w:tr>
                  <w:tr w:rsidR="00213317" w14:paraId="407F3EF6" w14:textId="77777777">
                    <w:trPr>
                      <w:trHeight w:val="313"/>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3D0F1214" w14:textId="77777777" w:rsidR="00213317" w:rsidRDefault="0082023F">
                        <w:pPr>
                          <w:pStyle w:val="TableParagraph"/>
                          <w:spacing w:before="30"/>
                          <w:ind w:left="107" w:right="-15"/>
                          <w:jc w:val="left"/>
                          <w:rPr>
                            <w:sz w:val="20"/>
                          </w:rPr>
                        </w:pPr>
                        <w:r>
                          <w:rPr>
                            <w:sz w:val="20"/>
                          </w:rPr>
                          <w:t xml:space="preserve">30110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06355DB7" w14:textId="77777777" w:rsidR="00213317" w:rsidRDefault="0082023F">
                        <w:pPr>
                          <w:pStyle w:val="TableParagraph"/>
                          <w:spacing w:before="30"/>
                          <w:ind w:left="109"/>
                          <w:jc w:val="left"/>
                          <w:rPr>
                            <w:sz w:val="20"/>
                          </w:rPr>
                        </w:pPr>
                        <w:r>
                          <w:rPr>
                            <w:w w:val="99"/>
                            <w:sz w:val="20"/>
                          </w:rPr>
                          <w:t xml:space="preserve">  </w:t>
                        </w:r>
                        <w:r>
                          <w:rPr>
                            <w:sz w:val="20"/>
                          </w:rPr>
                          <w:t>职工基本医疗保险缴费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4858DDCB" w14:textId="77777777" w:rsidR="00213317" w:rsidRDefault="0082023F">
                        <w:pPr>
                          <w:pStyle w:val="TableParagraph"/>
                          <w:spacing w:before="30"/>
                          <w:ind w:right="-15"/>
                          <w:rPr>
                            <w:sz w:val="20"/>
                          </w:rPr>
                        </w:pPr>
                        <w:r>
                          <w:rPr>
                            <w:sz w:val="20"/>
                          </w:rPr>
                          <w:t xml:space="preserve">57.85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144183F3" w14:textId="77777777" w:rsidR="00213317" w:rsidRDefault="0082023F">
                        <w:pPr>
                          <w:pStyle w:val="TableParagraph"/>
                          <w:spacing w:before="30"/>
                          <w:ind w:left="107" w:right="-15"/>
                          <w:jc w:val="left"/>
                          <w:rPr>
                            <w:sz w:val="20"/>
                          </w:rPr>
                        </w:pPr>
                        <w:r>
                          <w:rPr>
                            <w:sz w:val="20"/>
                          </w:rPr>
                          <w:t xml:space="preserve">30208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306FB488" w14:textId="77777777" w:rsidR="00213317" w:rsidRDefault="0082023F">
                        <w:pPr>
                          <w:pStyle w:val="TableParagraph"/>
                          <w:spacing w:before="30"/>
                          <w:ind w:left="107"/>
                          <w:jc w:val="left"/>
                          <w:rPr>
                            <w:sz w:val="20"/>
                          </w:rPr>
                        </w:pPr>
                        <w:r>
                          <w:rPr>
                            <w:w w:val="99"/>
                            <w:sz w:val="20"/>
                          </w:rPr>
                          <w:t xml:space="preserve">  </w:t>
                        </w:r>
                        <w:r>
                          <w:rPr>
                            <w:sz w:val="20"/>
                          </w:rPr>
                          <w:t>取暖费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486D822C" w14:textId="77777777" w:rsidR="00213317" w:rsidRDefault="0082023F">
                        <w:pPr>
                          <w:pStyle w:val="TableParagraph"/>
                          <w:spacing w:before="30"/>
                          <w:ind w:right="-15"/>
                          <w:rPr>
                            <w:sz w:val="20"/>
                          </w:rPr>
                        </w:pPr>
                        <w:r>
                          <w:rPr>
                            <w:sz w:val="20"/>
                          </w:rPr>
                          <w:t xml:space="preserve">0.00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C27B7BD" w14:textId="77777777" w:rsidR="00213317" w:rsidRDefault="0082023F">
                        <w:pPr>
                          <w:pStyle w:val="TableParagraph"/>
                          <w:spacing w:before="30"/>
                          <w:ind w:left="108" w:right="-15"/>
                          <w:jc w:val="left"/>
                          <w:rPr>
                            <w:sz w:val="20"/>
                          </w:rPr>
                        </w:pPr>
                        <w:r>
                          <w:rPr>
                            <w:sz w:val="20"/>
                          </w:rPr>
                          <w:t xml:space="preserve">31006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0AC09AC4" w14:textId="77777777" w:rsidR="00213317" w:rsidRDefault="0082023F">
                        <w:pPr>
                          <w:pStyle w:val="TableParagraph"/>
                          <w:spacing w:before="30"/>
                          <w:ind w:left="107"/>
                          <w:jc w:val="left"/>
                          <w:rPr>
                            <w:sz w:val="20"/>
                          </w:rPr>
                        </w:pPr>
                        <w:r>
                          <w:rPr>
                            <w:w w:val="99"/>
                            <w:sz w:val="20"/>
                          </w:rPr>
                          <w:t xml:space="preserve">  </w:t>
                        </w:r>
                        <w:r>
                          <w:rPr>
                            <w:sz w:val="20"/>
                          </w:rPr>
                          <w:t>大型修缮</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19FE0129" w14:textId="77777777" w:rsidR="00213317" w:rsidRDefault="0082023F">
                        <w:pPr>
                          <w:pStyle w:val="TableParagraph"/>
                          <w:spacing w:before="30"/>
                          <w:ind w:right="-15"/>
                          <w:rPr>
                            <w:sz w:val="20"/>
                          </w:rPr>
                        </w:pPr>
                        <w:r>
                          <w:rPr>
                            <w:sz w:val="20"/>
                          </w:rPr>
                          <w:t xml:space="preserve">0.00 </w:t>
                        </w:r>
                      </w:p>
                    </w:tc>
                  </w:tr>
                  <w:tr w:rsidR="00213317" w14:paraId="0E9D8984"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6C9F3EA1" w14:textId="77777777" w:rsidR="00213317" w:rsidRDefault="0082023F">
                        <w:pPr>
                          <w:pStyle w:val="TableParagraph"/>
                          <w:ind w:left="107" w:right="-15"/>
                          <w:jc w:val="left"/>
                          <w:rPr>
                            <w:sz w:val="20"/>
                          </w:rPr>
                        </w:pPr>
                        <w:r>
                          <w:rPr>
                            <w:sz w:val="20"/>
                          </w:rPr>
                          <w:t xml:space="preserve">30111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34328978" w14:textId="77777777" w:rsidR="00213317" w:rsidRDefault="0082023F">
                        <w:pPr>
                          <w:pStyle w:val="TableParagraph"/>
                          <w:ind w:left="109"/>
                          <w:jc w:val="left"/>
                          <w:rPr>
                            <w:sz w:val="20"/>
                          </w:rPr>
                        </w:pPr>
                        <w:r>
                          <w:rPr>
                            <w:w w:val="99"/>
                            <w:sz w:val="20"/>
                          </w:rPr>
                          <w:t xml:space="preserve">  </w:t>
                        </w:r>
                        <w:r>
                          <w:rPr>
                            <w:sz w:val="20"/>
                          </w:rPr>
                          <w:t>公务员医疗补助缴费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11D0987D" w14:textId="77777777" w:rsidR="00213317" w:rsidRDefault="0082023F">
                        <w:pPr>
                          <w:pStyle w:val="TableParagraph"/>
                          <w:ind w:right="-15"/>
                          <w:rPr>
                            <w:sz w:val="20"/>
                          </w:rPr>
                        </w:pPr>
                        <w:r>
                          <w:rPr>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0A76A95D" w14:textId="77777777" w:rsidR="00213317" w:rsidRDefault="0082023F">
                        <w:pPr>
                          <w:pStyle w:val="TableParagraph"/>
                          <w:ind w:left="107" w:right="-15"/>
                          <w:jc w:val="left"/>
                          <w:rPr>
                            <w:sz w:val="20"/>
                          </w:rPr>
                        </w:pPr>
                        <w:r>
                          <w:rPr>
                            <w:sz w:val="20"/>
                          </w:rPr>
                          <w:t xml:space="preserve">30209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054BFFDF" w14:textId="77777777" w:rsidR="00213317" w:rsidRDefault="0082023F">
                        <w:pPr>
                          <w:pStyle w:val="TableParagraph"/>
                          <w:ind w:left="107"/>
                          <w:jc w:val="left"/>
                          <w:rPr>
                            <w:sz w:val="20"/>
                          </w:rPr>
                        </w:pPr>
                        <w:r>
                          <w:rPr>
                            <w:w w:val="99"/>
                            <w:sz w:val="20"/>
                          </w:rPr>
                          <w:t xml:space="preserve">  </w:t>
                        </w:r>
                        <w:r>
                          <w:rPr>
                            <w:sz w:val="20"/>
                          </w:rPr>
                          <w:t>物业管理费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4FA3D27F" w14:textId="77777777" w:rsidR="00213317" w:rsidRDefault="0082023F">
                        <w:pPr>
                          <w:pStyle w:val="TableParagraph"/>
                          <w:ind w:right="-15"/>
                          <w:rPr>
                            <w:sz w:val="20"/>
                          </w:rPr>
                        </w:pPr>
                        <w:r>
                          <w:rPr>
                            <w:sz w:val="20"/>
                          </w:rPr>
                          <w:t xml:space="preserve">6.54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5ACF2CB9" w14:textId="77777777" w:rsidR="00213317" w:rsidRDefault="0082023F">
                        <w:pPr>
                          <w:pStyle w:val="TableParagraph"/>
                          <w:ind w:left="108" w:right="-15"/>
                          <w:jc w:val="left"/>
                          <w:rPr>
                            <w:sz w:val="20"/>
                          </w:rPr>
                        </w:pPr>
                        <w:r>
                          <w:rPr>
                            <w:sz w:val="20"/>
                          </w:rPr>
                          <w:t xml:space="preserve">31007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58F3A633" w14:textId="77777777" w:rsidR="00213317" w:rsidRDefault="0082023F">
                        <w:pPr>
                          <w:pStyle w:val="TableParagraph"/>
                          <w:ind w:left="107"/>
                          <w:jc w:val="left"/>
                          <w:rPr>
                            <w:sz w:val="20"/>
                          </w:rPr>
                        </w:pPr>
                        <w:r>
                          <w:rPr>
                            <w:w w:val="99"/>
                            <w:sz w:val="20"/>
                          </w:rPr>
                          <w:t xml:space="preserve">  </w:t>
                        </w:r>
                        <w:r>
                          <w:rPr>
                            <w:sz w:val="20"/>
                          </w:rPr>
                          <w:t>信息网络及软件购置更新</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163BC913" w14:textId="77777777" w:rsidR="00213317" w:rsidRDefault="0082023F">
                        <w:pPr>
                          <w:pStyle w:val="TableParagraph"/>
                          <w:ind w:right="-15"/>
                          <w:rPr>
                            <w:sz w:val="20"/>
                          </w:rPr>
                        </w:pPr>
                        <w:r>
                          <w:rPr>
                            <w:sz w:val="20"/>
                          </w:rPr>
                          <w:t xml:space="preserve">0.00 </w:t>
                        </w:r>
                      </w:p>
                    </w:tc>
                  </w:tr>
                  <w:tr w:rsidR="00213317" w14:paraId="6F11E6DD"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4CB1357D" w14:textId="77777777" w:rsidR="00213317" w:rsidRDefault="0082023F">
                        <w:pPr>
                          <w:pStyle w:val="TableParagraph"/>
                          <w:spacing w:before="27"/>
                          <w:ind w:left="107" w:right="-15"/>
                          <w:jc w:val="left"/>
                          <w:rPr>
                            <w:sz w:val="20"/>
                          </w:rPr>
                        </w:pPr>
                        <w:r>
                          <w:rPr>
                            <w:sz w:val="20"/>
                          </w:rPr>
                          <w:t xml:space="preserve">30112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455DE084" w14:textId="77777777" w:rsidR="00213317" w:rsidRDefault="0082023F">
                        <w:pPr>
                          <w:pStyle w:val="TableParagraph"/>
                          <w:spacing w:before="27"/>
                          <w:ind w:left="109"/>
                          <w:jc w:val="left"/>
                          <w:rPr>
                            <w:sz w:val="20"/>
                          </w:rPr>
                        </w:pPr>
                        <w:r>
                          <w:rPr>
                            <w:w w:val="99"/>
                            <w:sz w:val="20"/>
                          </w:rPr>
                          <w:t xml:space="preserve">  </w:t>
                        </w:r>
                        <w:r>
                          <w:rPr>
                            <w:sz w:val="20"/>
                          </w:rPr>
                          <w:t>其他社会保障缴费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3D7AF534" w14:textId="77777777" w:rsidR="00213317" w:rsidRDefault="0082023F">
                        <w:pPr>
                          <w:pStyle w:val="TableParagraph"/>
                          <w:spacing w:before="27"/>
                          <w:ind w:right="-15"/>
                          <w:rPr>
                            <w:sz w:val="20"/>
                          </w:rPr>
                        </w:pPr>
                        <w:r>
                          <w:rPr>
                            <w:sz w:val="20"/>
                          </w:rPr>
                          <w:t xml:space="preserve">7.74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311DB025" w14:textId="77777777" w:rsidR="00213317" w:rsidRDefault="0082023F">
                        <w:pPr>
                          <w:pStyle w:val="TableParagraph"/>
                          <w:spacing w:before="27"/>
                          <w:ind w:left="107" w:right="-15"/>
                          <w:jc w:val="left"/>
                          <w:rPr>
                            <w:sz w:val="20"/>
                          </w:rPr>
                        </w:pPr>
                        <w:r>
                          <w:rPr>
                            <w:sz w:val="20"/>
                          </w:rPr>
                          <w:t xml:space="preserve">30211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5AFB56A1" w14:textId="77777777" w:rsidR="00213317" w:rsidRDefault="0082023F">
                        <w:pPr>
                          <w:pStyle w:val="TableParagraph"/>
                          <w:spacing w:before="27"/>
                          <w:ind w:left="107"/>
                          <w:jc w:val="left"/>
                          <w:rPr>
                            <w:sz w:val="20"/>
                          </w:rPr>
                        </w:pPr>
                        <w:r>
                          <w:rPr>
                            <w:w w:val="99"/>
                            <w:sz w:val="20"/>
                          </w:rPr>
                          <w:t xml:space="preserve">  </w:t>
                        </w:r>
                        <w:r>
                          <w:rPr>
                            <w:sz w:val="20"/>
                          </w:rPr>
                          <w:t>差旅费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77373A7F" w14:textId="77777777" w:rsidR="00213317" w:rsidRDefault="0082023F">
                        <w:pPr>
                          <w:pStyle w:val="TableParagraph"/>
                          <w:spacing w:before="27"/>
                          <w:ind w:right="-15"/>
                          <w:rPr>
                            <w:sz w:val="20"/>
                          </w:rPr>
                        </w:pPr>
                        <w:r>
                          <w:rPr>
                            <w:sz w:val="20"/>
                          </w:rPr>
                          <w:t xml:space="preserve">10.58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CCC1C71" w14:textId="77777777" w:rsidR="00213317" w:rsidRDefault="0082023F">
                        <w:pPr>
                          <w:pStyle w:val="TableParagraph"/>
                          <w:spacing w:before="27"/>
                          <w:ind w:left="108" w:right="-15"/>
                          <w:jc w:val="left"/>
                          <w:rPr>
                            <w:sz w:val="20"/>
                          </w:rPr>
                        </w:pPr>
                        <w:r>
                          <w:rPr>
                            <w:sz w:val="20"/>
                          </w:rPr>
                          <w:t xml:space="preserve">31008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5D6BC9BB" w14:textId="77777777" w:rsidR="00213317" w:rsidRDefault="0082023F">
                        <w:pPr>
                          <w:pStyle w:val="TableParagraph"/>
                          <w:spacing w:before="27"/>
                          <w:ind w:left="107"/>
                          <w:jc w:val="left"/>
                          <w:rPr>
                            <w:sz w:val="20"/>
                          </w:rPr>
                        </w:pPr>
                        <w:r>
                          <w:rPr>
                            <w:w w:val="99"/>
                            <w:sz w:val="20"/>
                          </w:rPr>
                          <w:t xml:space="preserve">  </w:t>
                        </w:r>
                        <w:r>
                          <w:rPr>
                            <w:sz w:val="20"/>
                          </w:rPr>
                          <w:t>物资储备</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0B26EAFF" w14:textId="77777777" w:rsidR="00213317" w:rsidRDefault="0082023F">
                        <w:pPr>
                          <w:pStyle w:val="TableParagraph"/>
                          <w:spacing w:before="27"/>
                          <w:ind w:right="-15"/>
                          <w:rPr>
                            <w:sz w:val="20"/>
                          </w:rPr>
                        </w:pPr>
                        <w:r>
                          <w:rPr>
                            <w:sz w:val="20"/>
                          </w:rPr>
                          <w:t xml:space="preserve">0.00 </w:t>
                        </w:r>
                      </w:p>
                    </w:tc>
                  </w:tr>
                  <w:tr w:rsidR="00213317" w14:paraId="224A534E"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CD2AF43" w14:textId="77777777" w:rsidR="00213317" w:rsidRDefault="0082023F">
                        <w:pPr>
                          <w:pStyle w:val="TableParagraph"/>
                          <w:ind w:left="107" w:right="-15"/>
                          <w:jc w:val="left"/>
                          <w:rPr>
                            <w:sz w:val="20"/>
                          </w:rPr>
                        </w:pPr>
                        <w:r>
                          <w:rPr>
                            <w:sz w:val="20"/>
                          </w:rPr>
                          <w:t xml:space="preserve">30113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599A644C" w14:textId="77777777" w:rsidR="00213317" w:rsidRDefault="0082023F">
                        <w:pPr>
                          <w:pStyle w:val="TableParagraph"/>
                          <w:ind w:left="109"/>
                          <w:jc w:val="left"/>
                          <w:rPr>
                            <w:sz w:val="20"/>
                          </w:rPr>
                        </w:pPr>
                        <w:r>
                          <w:rPr>
                            <w:w w:val="99"/>
                            <w:sz w:val="20"/>
                          </w:rPr>
                          <w:t xml:space="preserve">  </w:t>
                        </w:r>
                        <w:r>
                          <w:rPr>
                            <w:sz w:val="20"/>
                          </w:rPr>
                          <w:t>住房公积金</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130691FA" w14:textId="77777777" w:rsidR="00213317" w:rsidRDefault="0082023F">
                        <w:pPr>
                          <w:pStyle w:val="TableParagraph"/>
                          <w:ind w:right="-15"/>
                          <w:rPr>
                            <w:sz w:val="20"/>
                          </w:rPr>
                        </w:pPr>
                        <w:r>
                          <w:rPr>
                            <w:sz w:val="20"/>
                          </w:rPr>
                          <w:t xml:space="preserve">61.46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7E1AD98A" w14:textId="77777777" w:rsidR="00213317" w:rsidRDefault="0082023F">
                        <w:pPr>
                          <w:pStyle w:val="TableParagraph"/>
                          <w:ind w:left="107" w:right="-15"/>
                          <w:jc w:val="left"/>
                          <w:rPr>
                            <w:sz w:val="20"/>
                          </w:rPr>
                        </w:pPr>
                        <w:r>
                          <w:rPr>
                            <w:sz w:val="20"/>
                          </w:rPr>
                          <w:t xml:space="preserve">30212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67188C66" w14:textId="77777777" w:rsidR="00213317" w:rsidRDefault="0082023F">
                        <w:pPr>
                          <w:pStyle w:val="TableParagraph"/>
                          <w:ind w:left="107"/>
                          <w:jc w:val="left"/>
                          <w:rPr>
                            <w:sz w:val="20"/>
                          </w:rPr>
                        </w:pPr>
                        <w:r>
                          <w:rPr>
                            <w:w w:val="99"/>
                            <w:sz w:val="20"/>
                          </w:rPr>
                          <w:t xml:space="preserve">  </w:t>
                        </w:r>
                        <w:r>
                          <w:rPr>
                            <w:sz w:val="20"/>
                          </w:rPr>
                          <w:t>因公出国（境）费用</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33CF1C44" w14:textId="77777777" w:rsidR="00213317" w:rsidRDefault="0082023F">
                        <w:pPr>
                          <w:pStyle w:val="TableParagraph"/>
                          <w:ind w:right="-15"/>
                          <w:rPr>
                            <w:sz w:val="20"/>
                          </w:rPr>
                        </w:pPr>
                        <w:r>
                          <w:rPr>
                            <w:sz w:val="20"/>
                          </w:rPr>
                          <w:t xml:space="preserve">0.00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B7C362B" w14:textId="77777777" w:rsidR="00213317" w:rsidRDefault="0082023F">
                        <w:pPr>
                          <w:pStyle w:val="TableParagraph"/>
                          <w:ind w:left="108" w:right="-15"/>
                          <w:jc w:val="left"/>
                          <w:rPr>
                            <w:sz w:val="20"/>
                          </w:rPr>
                        </w:pPr>
                        <w:r>
                          <w:rPr>
                            <w:sz w:val="20"/>
                          </w:rPr>
                          <w:t xml:space="preserve">31009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5736E4D0" w14:textId="77777777" w:rsidR="00213317" w:rsidRDefault="0082023F">
                        <w:pPr>
                          <w:pStyle w:val="TableParagraph"/>
                          <w:ind w:left="107"/>
                          <w:jc w:val="left"/>
                          <w:rPr>
                            <w:sz w:val="20"/>
                          </w:rPr>
                        </w:pPr>
                        <w:r>
                          <w:rPr>
                            <w:w w:val="99"/>
                            <w:sz w:val="20"/>
                          </w:rPr>
                          <w:t xml:space="preserve">  </w:t>
                        </w:r>
                        <w:r>
                          <w:rPr>
                            <w:sz w:val="20"/>
                          </w:rPr>
                          <w:t>土地补偿</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6FF4ED8E" w14:textId="77777777" w:rsidR="00213317" w:rsidRDefault="0082023F">
                        <w:pPr>
                          <w:pStyle w:val="TableParagraph"/>
                          <w:ind w:right="-15"/>
                          <w:rPr>
                            <w:sz w:val="20"/>
                          </w:rPr>
                        </w:pPr>
                        <w:r>
                          <w:rPr>
                            <w:sz w:val="20"/>
                          </w:rPr>
                          <w:t xml:space="preserve">0.00 </w:t>
                        </w:r>
                      </w:p>
                    </w:tc>
                  </w:tr>
                  <w:tr w:rsidR="00213317" w14:paraId="6D94FD5A"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86A8E69" w14:textId="77777777" w:rsidR="00213317" w:rsidRDefault="0082023F">
                        <w:pPr>
                          <w:pStyle w:val="TableParagraph"/>
                          <w:ind w:left="107" w:right="-15"/>
                          <w:jc w:val="left"/>
                          <w:rPr>
                            <w:sz w:val="20"/>
                          </w:rPr>
                        </w:pPr>
                        <w:r>
                          <w:rPr>
                            <w:sz w:val="20"/>
                          </w:rPr>
                          <w:t xml:space="preserve">30114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4AE61907" w14:textId="77777777" w:rsidR="00213317" w:rsidRDefault="0082023F">
                        <w:pPr>
                          <w:pStyle w:val="TableParagraph"/>
                          <w:ind w:left="109"/>
                          <w:jc w:val="left"/>
                          <w:rPr>
                            <w:sz w:val="20"/>
                          </w:rPr>
                        </w:pPr>
                        <w:r>
                          <w:rPr>
                            <w:w w:val="99"/>
                            <w:sz w:val="20"/>
                          </w:rPr>
                          <w:t xml:space="preserve">  </w:t>
                        </w:r>
                        <w:r>
                          <w:rPr>
                            <w:sz w:val="20"/>
                          </w:rPr>
                          <w:t>医疗费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785AF4EF" w14:textId="77777777" w:rsidR="00213317" w:rsidRDefault="0082023F">
                        <w:pPr>
                          <w:pStyle w:val="TableParagraph"/>
                          <w:ind w:right="-15"/>
                          <w:rPr>
                            <w:sz w:val="20"/>
                          </w:rPr>
                        </w:pPr>
                        <w:r>
                          <w:rPr>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54737B65" w14:textId="77777777" w:rsidR="00213317" w:rsidRDefault="0082023F">
                        <w:pPr>
                          <w:pStyle w:val="TableParagraph"/>
                          <w:ind w:left="107" w:right="-15"/>
                          <w:jc w:val="left"/>
                          <w:rPr>
                            <w:sz w:val="20"/>
                          </w:rPr>
                        </w:pPr>
                        <w:r>
                          <w:rPr>
                            <w:sz w:val="20"/>
                          </w:rPr>
                          <w:t xml:space="preserve">30213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6D51B438" w14:textId="77777777" w:rsidR="00213317" w:rsidRDefault="0082023F">
                        <w:pPr>
                          <w:pStyle w:val="TableParagraph"/>
                          <w:ind w:left="107"/>
                          <w:jc w:val="left"/>
                          <w:rPr>
                            <w:sz w:val="20"/>
                          </w:rPr>
                        </w:pPr>
                        <w:r>
                          <w:rPr>
                            <w:w w:val="99"/>
                            <w:sz w:val="20"/>
                          </w:rPr>
                          <w:t xml:space="preserve">  </w:t>
                        </w:r>
                        <w:r>
                          <w:rPr>
                            <w:sz w:val="20"/>
                          </w:rPr>
                          <w:t>维修（护）费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727BC313" w14:textId="77777777" w:rsidR="00213317" w:rsidRDefault="0082023F">
                        <w:pPr>
                          <w:pStyle w:val="TableParagraph"/>
                          <w:ind w:right="-15"/>
                          <w:rPr>
                            <w:sz w:val="20"/>
                          </w:rPr>
                        </w:pPr>
                        <w:r>
                          <w:rPr>
                            <w:sz w:val="20"/>
                          </w:rPr>
                          <w:t xml:space="preserve">39.70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0F79E20" w14:textId="77777777" w:rsidR="00213317" w:rsidRDefault="0082023F">
                        <w:pPr>
                          <w:pStyle w:val="TableParagraph"/>
                          <w:ind w:left="108" w:right="-15"/>
                          <w:jc w:val="left"/>
                          <w:rPr>
                            <w:sz w:val="20"/>
                          </w:rPr>
                        </w:pPr>
                        <w:r>
                          <w:rPr>
                            <w:sz w:val="20"/>
                          </w:rPr>
                          <w:t xml:space="preserve">31010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0679EC99" w14:textId="77777777" w:rsidR="00213317" w:rsidRDefault="0082023F">
                        <w:pPr>
                          <w:pStyle w:val="TableParagraph"/>
                          <w:ind w:left="107"/>
                          <w:jc w:val="left"/>
                          <w:rPr>
                            <w:sz w:val="20"/>
                          </w:rPr>
                        </w:pPr>
                        <w:r>
                          <w:rPr>
                            <w:w w:val="99"/>
                            <w:sz w:val="20"/>
                          </w:rPr>
                          <w:t xml:space="preserve">  </w:t>
                        </w:r>
                        <w:r>
                          <w:rPr>
                            <w:sz w:val="20"/>
                          </w:rPr>
                          <w:t>安置补助</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0E765B30" w14:textId="77777777" w:rsidR="00213317" w:rsidRDefault="0082023F">
                        <w:pPr>
                          <w:pStyle w:val="TableParagraph"/>
                          <w:ind w:right="-15"/>
                          <w:rPr>
                            <w:sz w:val="20"/>
                          </w:rPr>
                        </w:pPr>
                        <w:r>
                          <w:rPr>
                            <w:sz w:val="20"/>
                          </w:rPr>
                          <w:t xml:space="preserve">0.00 </w:t>
                        </w:r>
                      </w:p>
                    </w:tc>
                  </w:tr>
                  <w:tr w:rsidR="00213317" w14:paraId="5EDE857E"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07C85963" w14:textId="77777777" w:rsidR="00213317" w:rsidRDefault="0082023F">
                        <w:pPr>
                          <w:pStyle w:val="TableParagraph"/>
                          <w:ind w:left="107" w:right="-15"/>
                          <w:jc w:val="left"/>
                          <w:rPr>
                            <w:sz w:val="20"/>
                          </w:rPr>
                        </w:pPr>
                        <w:r>
                          <w:rPr>
                            <w:sz w:val="20"/>
                          </w:rPr>
                          <w:t xml:space="preserve">30199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2C19EFD3" w14:textId="77777777" w:rsidR="00213317" w:rsidRDefault="0082023F">
                        <w:pPr>
                          <w:pStyle w:val="TableParagraph"/>
                          <w:ind w:left="109"/>
                          <w:jc w:val="left"/>
                          <w:rPr>
                            <w:sz w:val="20"/>
                          </w:rPr>
                        </w:pPr>
                        <w:r>
                          <w:rPr>
                            <w:w w:val="99"/>
                            <w:sz w:val="20"/>
                          </w:rPr>
                          <w:t xml:space="preserve">  </w:t>
                        </w:r>
                        <w:r>
                          <w:rPr>
                            <w:sz w:val="20"/>
                          </w:rPr>
                          <w:t>其他工资福利支出</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7A1248B7" w14:textId="77777777" w:rsidR="00213317" w:rsidRDefault="0082023F">
                        <w:pPr>
                          <w:pStyle w:val="TableParagraph"/>
                          <w:ind w:right="-15"/>
                          <w:rPr>
                            <w:sz w:val="20"/>
                          </w:rPr>
                        </w:pPr>
                        <w:r>
                          <w:rPr>
                            <w:sz w:val="20"/>
                          </w:rPr>
                          <w:t xml:space="preserve">43.48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2A7C973B" w14:textId="77777777" w:rsidR="00213317" w:rsidRDefault="0082023F">
                        <w:pPr>
                          <w:pStyle w:val="TableParagraph"/>
                          <w:ind w:left="107" w:right="-15"/>
                          <w:jc w:val="left"/>
                          <w:rPr>
                            <w:sz w:val="20"/>
                          </w:rPr>
                        </w:pPr>
                        <w:r>
                          <w:rPr>
                            <w:sz w:val="20"/>
                          </w:rPr>
                          <w:t xml:space="preserve">30214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08C28AED" w14:textId="77777777" w:rsidR="00213317" w:rsidRDefault="0082023F">
                        <w:pPr>
                          <w:pStyle w:val="TableParagraph"/>
                          <w:ind w:left="107"/>
                          <w:jc w:val="left"/>
                          <w:rPr>
                            <w:sz w:val="20"/>
                          </w:rPr>
                        </w:pPr>
                        <w:r>
                          <w:rPr>
                            <w:w w:val="99"/>
                            <w:sz w:val="20"/>
                          </w:rPr>
                          <w:t xml:space="preserve">  </w:t>
                        </w:r>
                        <w:r>
                          <w:rPr>
                            <w:sz w:val="20"/>
                          </w:rPr>
                          <w:t>租赁费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2A586D6E" w14:textId="77777777" w:rsidR="00213317" w:rsidRDefault="0082023F">
                        <w:pPr>
                          <w:pStyle w:val="TableParagraph"/>
                          <w:ind w:right="-15"/>
                          <w:rPr>
                            <w:sz w:val="20"/>
                          </w:rPr>
                        </w:pPr>
                        <w:r>
                          <w:rPr>
                            <w:sz w:val="20"/>
                          </w:rPr>
                          <w:t xml:space="preserve">33.28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D6AEBCE" w14:textId="77777777" w:rsidR="00213317" w:rsidRDefault="0082023F">
                        <w:pPr>
                          <w:pStyle w:val="TableParagraph"/>
                          <w:ind w:left="108" w:right="-15"/>
                          <w:jc w:val="left"/>
                          <w:rPr>
                            <w:sz w:val="20"/>
                          </w:rPr>
                        </w:pPr>
                        <w:r>
                          <w:rPr>
                            <w:sz w:val="20"/>
                          </w:rPr>
                          <w:t xml:space="preserve">31011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29E50552" w14:textId="77777777" w:rsidR="00213317" w:rsidRDefault="0082023F">
                        <w:pPr>
                          <w:pStyle w:val="TableParagraph"/>
                          <w:ind w:left="107"/>
                          <w:jc w:val="left"/>
                          <w:rPr>
                            <w:sz w:val="20"/>
                          </w:rPr>
                        </w:pPr>
                        <w:r>
                          <w:rPr>
                            <w:w w:val="99"/>
                            <w:sz w:val="20"/>
                          </w:rPr>
                          <w:t xml:space="preserve">  </w:t>
                        </w:r>
                        <w:r>
                          <w:rPr>
                            <w:sz w:val="20"/>
                          </w:rPr>
                          <w:t>地上附着物和青苗补偿</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5209D934" w14:textId="77777777" w:rsidR="00213317" w:rsidRDefault="0082023F">
                        <w:pPr>
                          <w:pStyle w:val="TableParagraph"/>
                          <w:ind w:right="-15"/>
                          <w:rPr>
                            <w:sz w:val="20"/>
                          </w:rPr>
                        </w:pPr>
                        <w:r>
                          <w:rPr>
                            <w:sz w:val="20"/>
                          </w:rPr>
                          <w:t xml:space="preserve">0.00 </w:t>
                        </w:r>
                      </w:p>
                    </w:tc>
                  </w:tr>
                  <w:tr w:rsidR="00213317" w14:paraId="603BB964" w14:textId="77777777">
                    <w:trPr>
                      <w:trHeight w:val="314"/>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9B4184E" w14:textId="77777777" w:rsidR="00213317" w:rsidRDefault="0082023F">
                        <w:pPr>
                          <w:pStyle w:val="TableParagraph"/>
                          <w:spacing w:before="30"/>
                          <w:ind w:left="107"/>
                          <w:jc w:val="left"/>
                          <w:rPr>
                            <w:sz w:val="20"/>
                          </w:rPr>
                        </w:pPr>
                        <w:r>
                          <w:rPr>
                            <w:sz w:val="20"/>
                          </w:rPr>
                          <w:t xml:space="preserve">303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2D152089" w14:textId="77777777" w:rsidR="00213317" w:rsidRDefault="0082023F">
                        <w:pPr>
                          <w:pStyle w:val="TableParagraph"/>
                          <w:spacing w:before="30"/>
                          <w:ind w:left="109"/>
                          <w:jc w:val="left"/>
                          <w:rPr>
                            <w:sz w:val="20"/>
                          </w:rPr>
                        </w:pPr>
                        <w:r>
                          <w:rPr>
                            <w:sz w:val="20"/>
                          </w:rPr>
                          <w:t>对个人和家庭的补助</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1E8DE417" w14:textId="77777777" w:rsidR="00213317" w:rsidRDefault="0082023F">
                        <w:pPr>
                          <w:pStyle w:val="TableParagraph"/>
                          <w:spacing w:before="30"/>
                          <w:ind w:right="-15"/>
                          <w:rPr>
                            <w:sz w:val="20"/>
                          </w:rPr>
                        </w:pPr>
                        <w:r>
                          <w:rPr>
                            <w:sz w:val="20"/>
                          </w:rPr>
                          <w:t xml:space="preserve">14.31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4474024C" w14:textId="77777777" w:rsidR="00213317" w:rsidRDefault="0082023F">
                        <w:pPr>
                          <w:pStyle w:val="TableParagraph"/>
                          <w:spacing w:before="30"/>
                          <w:ind w:left="107" w:right="-15"/>
                          <w:jc w:val="left"/>
                          <w:rPr>
                            <w:sz w:val="20"/>
                          </w:rPr>
                        </w:pPr>
                        <w:r>
                          <w:rPr>
                            <w:sz w:val="20"/>
                          </w:rPr>
                          <w:t xml:space="preserve">30215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31890370" w14:textId="77777777" w:rsidR="00213317" w:rsidRDefault="0082023F">
                        <w:pPr>
                          <w:pStyle w:val="TableParagraph"/>
                          <w:spacing w:before="30"/>
                          <w:ind w:left="107"/>
                          <w:jc w:val="left"/>
                          <w:rPr>
                            <w:sz w:val="20"/>
                          </w:rPr>
                        </w:pPr>
                        <w:r>
                          <w:rPr>
                            <w:w w:val="99"/>
                            <w:sz w:val="20"/>
                          </w:rPr>
                          <w:t xml:space="preserve">  </w:t>
                        </w:r>
                        <w:r>
                          <w:rPr>
                            <w:sz w:val="20"/>
                          </w:rPr>
                          <w:t>会议费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7055B3C1" w14:textId="77777777" w:rsidR="00213317" w:rsidRDefault="0082023F">
                        <w:pPr>
                          <w:pStyle w:val="TableParagraph"/>
                          <w:spacing w:before="30"/>
                          <w:ind w:right="-15"/>
                          <w:rPr>
                            <w:sz w:val="20"/>
                          </w:rPr>
                        </w:pPr>
                        <w:r>
                          <w:rPr>
                            <w:sz w:val="20"/>
                          </w:rPr>
                          <w:t xml:space="preserve">0.28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2DDEBAD" w14:textId="77777777" w:rsidR="00213317" w:rsidRDefault="0082023F">
                        <w:pPr>
                          <w:pStyle w:val="TableParagraph"/>
                          <w:spacing w:before="30"/>
                          <w:ind w:left="108" w:right="-15"/>
                          <w:jc w:val="left"/>
                          <w:rPr>
                            <w:sz w:val="20"/>
                          </w:rPr>
                        </w:pPr>
                        <w:r>
                          <w:rPr>
                            <w:sz w:val="20"/>
                          </w:rPr>
                          <w:t xml:space="preserve">31012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36A7095D" w14:textId="77777777" w:rsidR="00213317" w:rsidRDefault="0082023F">
                        <w:pPr>
                          <w:pStyle w:val="TableParagraph"/>
                          <w:spacing w:before="30"/>
                          <w:ind w:left="107"/>
                          <w:jc w:val="left"/>
                          <w:rPr>
                            <w:sz w:val="20"/>
                          </w:rPr>
                        </w:pPr>
                        <w:r>
                          <w:rPr>
                            <w:w w:val="99"/>
                            <w:sz w:val="20"/>
                          </w:rPr>
                          <w:t xml:space="preserve">  </w:t>
                        </w:r>
                        <w:r>
                          <w:rPr>
                            <w:sz w:val="20"/>
                          </w:rPr>
                          <w:t>拆迁补偿</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411F137F" w14:textId="77777777" w:rsidR="00213317" w:rsidRDefault="0082023F">
                        <w:pPr>
                          <w:pStyle w:val="TableParagraph"/>
                          <w:spacing w:before="30"/>
                          <w:ind w:right="-15"/>
                          <w:rPr>
                            <w:sz w:val="20"/>
                          </w:rPr>
                        </w:pPr>
                        <w:r>
                          <w:rPr>
                            <w:sz w:val="20"/>
                          </w:rPr>
                          <w:t xml:space="preserve">0.00 </w:t>
                        </w:r>
                      </w:p>
                    </w:tc>
                  </w:tr>
                  <w:tr w:rsidR="00213317" w14:paraId="10B56306"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6E440B64" w14:textId="77777777" w:rsidR="00213317" w:rsidRDefault="0082023F">
                        <w:pPr>
                          <w:pStyle w:val="TableParagraph"/>
                          <w:ind w:left="107" w:right="-15"/>
                          <w:jc w:val="left"/>
                          <w:rPr>
                            <w:sz w:val="20"/>
                          </w:rPr>
                        </w:pPr>
                        <w:r>
                          <w:rPr>
                            <w:sz w:val="20"/>
                          </w:rPr>
                          <w:t xml:space="preserve">30301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4375E1E8" w14:textId="77777777" w:rsidR="00213317" w:rsidRDefault="0082023F">
                        <w:pPr>
                          <w:pStyle w:val="TableParagraph"/>
                          <w:ind w:left="109"/>
                          <w:jc w:val="left"/>
                          <w:rPr>
                            <w:sz w:val="20"/>
                          </w:rPr>
                        </w:pPr>
                        <w:r>
                          <w:rPr>
                            <w:w w:val="99"/>
                            <w:sz w:val="20"/>
                          </w:rPr>
                          <w:t xml:space="preserve">  </w:t>
                        </w:r>
                        <w:r>
                          <w:rPr>
                            <w:sz w:val="20"/>
                          </w:rPr>
                          <w:t>离休费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1C684E63" w14:textId="77777777" w:rsidR="00213317" w:rsidRDefault="0082023F">
                        <w:pPr>
                          <w:pStyle w:val="TableParagraph"/>
                          <w:ind w:right="-15"/>
                          <w:rPr>
                            <w:sz w:val="20"/>
                          </w:rPr>
                        </w:pPr>
                        <w:r>
                          <w:rPr>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6893DBEB" w14:textId="77777777" w:rsidR="00213317" w:rsidRDefault="0082023F">
                        <w:pPr>
                          <w:pStyle w:val="TableParagraph"/>
                          <w:ind w:left="107" w:right="-15"/>
                          <w:jc w:val="left"/>
                          <w:rPr>
                            <w:sz w:val="20"/>
                          </w:rPr>
                        </w:pPr>
                        <w:r>
                          <w:rPr>
                            <w:sz w:val="20"/>
                          </w:rPr>
                          <w:t xml:space="preserve">30216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0B68A9CE" w14:textId="77777777" w:rsidR="00213317" w:rsidRDefault="0082023F">
                        <w:pPr>
                          <w:pStyle w:val="TableParagraph"/>
                          <w:ind w:left="107"/>
                          <w:jc w:val="left"/>
                          <w:rPr>
                            <w:sz w:val="20"/>
                          </w:rPr>
                        </w:pPr>
                        <w:r>
                          <w:rPr>
                            <w:w w:val="99"/>
                            <w:sz w:val="20"/>
                          </w:rPr>
                          <w:t xml:space="preserve">  </w:t>
                        </w:r>
                        <w:r>
                          <w:rPr>
                            <w:sz w:val="20"/>
                          </w:rPr>
                          <w:t>培训费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4946F8BC" w14:textId="77777777" w:rsidR="00213317" w:rsidRDefault="0082023F">
                        <w:pPr>
                          <w:pStyle w:val="TableParagraph"/>
                          <w:ind w:right="-15"/>
                          <w:rPr>
                            <w:sz w:val="20"/>
                          </w:rPr>
                        </w:pPr>
                        <w:r>
                          <w:rPr>
                            <w:sz w:val="20"/>
                          </w:rPr>
                          <w:t xml:space="preserve">0.72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42C12747" w14:textId="77777777" w:rsidR="00213317" w:rsidRDefault="0082023F">
                        <w:pPr>
                          <w:pStyle w:val="TableParagraph"/>
                          <w:ind w:left="108" w:right="-15"/>
                          <w:jc w:val="left"/>
                          <w:rPr>
                            <w:sz w:val="20"/>
                          </w:rPr>
                        </w:pPr>
                        <w:r>
                          <w:rPr>
                            <w:sz w:val="20"/>
                          </w:rPr>
                          <w:t xml:space="preserve">31013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070CA69D" w14:textId="77777777" w:rsidR="00213317" w:rsidRDefault="0082023F">
                        <w:pPr>
                          <w:pStyle w:val="TableParagraph"/>
                          <w:ind w:left="107"/>
                          <w:jc w:val="left"/>
                          <w:rPr>
                            <w:sz w:val="20"/>
                          </w:rPr>
                        </w:pPr>
                        <w:r>
                          <w:rPr>
                            <w:w w:val="99"/>
                            <w:sz w:val="20"/>
                          </w:rPr>
                          <w:t xml:space="preserve">  </w:t>
                        </w:r>
                        <w:r>
                          <w:rPr>
                            <w:sz w:val="20"/>
                          </w:rPr>
                          <w:t>公务用车购置</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0B608405" w14:textId="77777777" w:rsidR="00213317" w:rsidRDefault="0082023F">
                        <w:pPr>
                          <w:pStyle w:val="TableParagraph"/>
                          <w:ind w:right="-15"/>
                          <w:rPr>
                            <w:sz w:val="20"/>
                          </w:rPr>
                        </w:pPr>
                        <w:r>
                          <w:rPr>
                            <w:sz w:val="20"/>
                          </w:rPr>
                          <w:t xml:space="preserve">0.00 </w:t>
                        </w:r>
                      </w:p>
                    </w:tc>
                  </w:tr>
                  <w:tr w:rsidR="00213317" w14:paraId="1F300840"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9A4A14B" w14:textId="77777777" w:rsidR="00213317" w:rsidRDefault="0082023F">
                        <w:pPr>
                          <w:pStyle w:val="TableParagraph"/>
                          <w:spacing w:before="27"/>
                          <w:ind w:left="107" w:right="-15"/>
                          <w:jc w:val="left"/>
                          <w:rPr>
                            <w:sz w:val="20"/>
                          </w:rPr>
                        </w:pPr>
                        <w:r>
                          <w:rPr>
                            <w:sz w:val="20"/>
                          </w:rPr>
                          <w:t xml:space="preserve">30302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5BCC71FE" w14:textId="77777777" w:rsidR="00213317" w:rsidRDefault="0082023F">
                        <w:pPr>
                          <w:pStyle w:val="TableParagraph"/>
                          <w:spacing w:before="27"/>
                          <w:ind w:left="109"/>
                          <w:jc w:val="left"/>
                          <w:rPr>
                            <w:sz w:val="20"/>
                          </w:rPr>
                        </w:pPr>
                        <w:r>
                          <w:rPr>
                            <w:w w:val="99"/>
                            <w:sz w:val="20"/>
                          </w:rPr>
                          <w:t xml:space="preserve">  </w:t>
                        </w:r>
                        <w:r>
                          <w:rPr>
                            <w:sz w:val="20"/>
                          </w:rPr>
                          <w:t>退休费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4D3DFC82" w14:textId="77777777" w:rsidR="00213317" w:rsidRDefault="0082023F">
                        <w:pPr>
                          <w:pStyle w:val="TableParagraph"/>
                          <w:spacing w:before="27"/>
                          <w:ind w:right="-15"/>
                          <w:rPr>
                            <w:sz w:val="20"/>
                          </w:rPr>
                        </w:pPr>
                        <w:r>
                          <w:rPr>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5E0CDBE5" w14:textId="77777777" w:rsidR="00213317" w:rsidRDefault="0082023F">
                        <w:pPr>
                          <w:pStyle w:val="TableParagraph"/>
                          <w:spacing w:before="27"/>
                          <w:ind w:left="107" w:right="-15"/>
                          <w:jc w:val="left"/>
                          <w:rPr>
                            <w:sz w:val="20"/>
                          </w:rPr>
                        </w:pPr>
                        <w:r>
                          <w:rPr>
                            <w:sz w:val="20"/>
                          </w:rPr>
                          <w:t xml:space="preserve">30217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2E5CC3C6" w14:textId="77777777" w:rsidR="00213317" w:rsidRDefault="0082023F">
                        <w:pPr>
                          <w:pStyle w:val="TableParagraph"/>
                          <w:spacing w:before="27"/>
                          <w:ind w:left="107"/>
                          <w:jc w:val="left"/>
                          <w:rPr>
                            <w:sz w:val="20"/>
                          </w:rPr>
                        </w:pPr>
                        <w:r>
                          <w:rPr>
                            <w:w w:val="99"/>
                            <w:sz w:val="20"/>
                          </w:rPr>
                          <w:t xml:space="preserve">  </w:t>
                        </w:r>
                        <w:r>
                          <w:rPr>
                            <w:sz w:val="20"/>
                          </w:rPr>
                          <w:t>公务接待费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37CF45C4" w14:textId="77777777" w:rsidR="00213317" w:rsidRDefault="0082023F">
                        <w:pPr>
                          <w:pStyle w:val="TableParagraph"/>
                          <w:spacing w:before="27"/>
                          <w:ind w:right="-15"/>
                          <w:rPr>
                            <w:sz w:val="20"/>
                          </w:rPr>
                        </w:pPr>
                        <w:r>
                          <w:rPr>
                            <w:sz w:val="20"/>
                          </w:rPr>
                          <w:t xml:space="preserve">0.00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5B44AF1" w14:textId="77777777" w:rsidR="00213317" w:rsidRDefault="0082023F">
                        <w:pPr>
                          <w:pStyle w:val="TableParagraph"/>
                          <w:spacing w:before="27"/>
                          <w:ind w:left="108" w:right="-15"/>
                          <w:jc w:val="left"/>
                          <w:rPr>
                            <w:sz w:val="20"/>
                          </w:rPr>
                        </w:pPr>
                        <w:r>
                          <w:rPr>
                            <w:sz w:val="20"/>
                          </w:rPr>
                          <w:t xml:space="preserve">31019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10ABD81F" w14:textId="77777777" w:rsidR="00213317" w:rsidRDefault="0082023F">
                        <w:pPr>
                          <w:pStyle w:val="TableParagraph"/>
                          <w:spacing w:before="27"/>
                          <w:ind w:left="107"/>
                          <w:jc w:val="left"/>
                          <w:rPr>
                            <w:sz w:val="20"/>
                          </w:rPr>
                        </w:pPr>
                        <w:r>
                          <w:rPr>
                            <w:w w:val="99"/>
                            <w:sz w:val="20"/>
                          </w:rPr>
                          <w:t xml:space="preserve">  </w:t>
                        </w:r>
                        <w:r>
                          <w:rPr>
                            <w:sz w:val="20"/>
                          </w:rPr>
                          <w:t>其他交通工具购置</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2B8EC533" w14:textId="77777777" w:rsidR="00213317" w:rsidRDefault="0082023F">
                        <w:pPr>
                          <w:pStyle w:val="TableParagraph"/>
                          <w:spacing w:before="27"/>
                          <w:ind w:right="-15"/>
                          <w:rPr>
                            <w:sz w:val="20"/>
                          </w:rPr>
                        </w:pPr>
                        <w:r>
                          <w:rPr>
                            <w:sz w:val="20"/>
                          </w:rPr>
                          <w:t xml:space="preserve">0.00 </w:t>
                        </w:r>
                      </w:p>
                    </w:tc>
                  </w:tr>
                  <w:tr w:rsidR="00213317" w14:paraId="0090D51C"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0B9471C" w14:textId="77777777" w:rsidR="00213317" w:rsidRDefault="0082023F">
                        <w:pPr>
                          <w:pStyle w:val="TableParagraph"/>
                          <w:ind w:left="107" w:right="-15"/>
                          <w:jc w:val="left"/>
                          <w:rPr>
                            <w:sz w:val="20"/>
                          </w:rPr>
                        </w:pPr>
                        <w:r>
                          <w:rPr>
                            <w:sz w:val="20"/>
                          </w:rPr>
                          <w:t xml:space="preserve">30303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2EE9B811" w14:textId="77777777" w:rsidR="00213317" w:rsidRDefault="0082023F">
                        <w:pPr>
                          <w:pStyle w:val="TableParagraph"/>
                          <w:ind w:left="109"/>
                          <w:jc w:val="left"/>
                          <w:rPr>
                            <w:sz w:val="20"/>
                          </w:rPr>
                        </w:pPr>
                        <w:r>
                          <w:rPr>
                            <w:w w:val="99"/>
                            <w:sz w:val="20"/>
                          </w:rPr>
                          <w:t xml:space="preserve">  </w:t>
                        </w:r>
                        <w:r>
                          <w:rPr>
                            <w:sz w:val="20"/>
                          </w:rPr>
                          <w:t>退职（役）费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5747352C" w14:textId="77777777" w:rsidR="00213317" w:rsidRDefault="0082023F">
                        <w:pPr>
                          <w:pStyle w:val="TableParagraph"/>
                          <w:ind w:right="-15"/>
                          <w:rPr>
                            <w:sz w:val="20"/>
                          </w:rPr>
                        </w:pPr>
                        <w:r>
                          <w:rPr>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61CFC062" w14:textId="77777777" w:rsidR="00213317" w:rsidRDefault="0082023F">
                        <w:pPr>
                          <w:pStyle w:val="TableParagraph"/>
                          <w:ind w:left="107" w:right="-15"/>
                          <w:jc w:val="left"/>
                          <w:rPr>
                            <w:sz w:val="20"/>
                          </w:rPr>
                        </w:pPr>
                        <w:r>
                          <w:rPr>
                            <w:sz w:val="20"/>
                          </w:rPr>
                          <w:t xml:space="preserve">30218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7A1462EA" w14:textId="77777777" w:rsidR="00213317" w:rsidRDefault="0082023F">
                        <w:pPr>
                          <w:pStyle w:val="TableParagraph"/>
                          <w:ind w:left="107"/>
                          <w:jc w:val="left"/>
                          <w:rPr>
                            <w:sz w:val="20"/>
                          </w:rPr>
                        </w:pPr>
                        <w:r>
                          <w:rPr>
                            <w:w w:val="99"/>
                            <w:sz w:val="20"/>
                          </w:rPr>
                          <w:t xml:space="preserve">  </w:t>
                        </w:r>
                        <w:r>
                          <w:rPr>
                            <w:sz w:val="20"/>
                          </w:rPr>
                          <w:t>专用材料费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7B2399C0" w14:textId="77777777" w:rsidR="00213317" w:rsidRDefault="0082023F">
                        <w:pPr>
                          <w:pStyle w:val="TableParagraph"/>
                          <w:ind w:right="-15"/>
                          <w:rPr>
                            <w:sz w:val="20"/>
                          </w:rPr>
                        </w:pPr>
                        <w:r>
                          <w:rPr>
                            <w:sz w:val="20"/>
                          </w:rPr>
                          <w:t xml:space="preserve">71.94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FCE4693" w14:textId="77777777" w:rsidR="00213317" w:rsidRDefault="0082023F">
                        <w:pPr>
                          <w:pStyle w:val="TableParagraph"/>
                          <w:ind w:left="108" w:right="-15"/>
                          <w:jc w:val="left"/>
                          <w:rPr>
                            <w:sz w:val="20"/>
                          </w:rPr>
                        </w:pPr>
                        <w:r>
                          <w:rPr>
                            <w:sz w:val="20"/>
                          </w:rPr>
                          <w:t xml:space="preserve">31021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47763790" w14:textId="77777777" w:rsidR="00213317" w:rsidRDefault="0082023F">
                        <w:pPr>
                          <w:pStyle w:val="TableParagraph"/>
                          <w:ind w:left="107"/>
                          <w:jc w:val="left"/>
                          <w:rPr>
                            <w:sz w:val="20"/>
                          </w:rPr>
                        </w:pPr>
                        <w:r>
                          <w:rPr>
                            <w:w w:val="99"/>
                            <w:sz w:val="20"/>
                          </w:rPr>
                          <w:t xml:space="preserve">  </w:t>
                        </w:r>
                        <w:r>
                          <w:rPr>
                            <w:sz w:val="20"/>
                          </w:rPr>
                          <w:t>文物和陈列品购置</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1D3E7811" w14:textId="77777777" w:rsidR="00213317" w:rsidRDefault="0082023F">
                        <w:pPr>
                          <w:pStyle w:val="TableParagraph"/>
                          <w:ind w:right="-15"/>
                          <w:rPr>
                            <w:sz w:val="20"/>
                          </w:rPr>
                        </w:pPr>
                        <w:r>
                          <w:rPr>
                            <w:sz w:val="20"/>
                          </w:rPr>
                          <w:t xml:space="preserve">0.00 </w:t>
                        </w:r>
                      </w:p>
                    </w:tc>
                  </w:tr>
                  <w:tr w:rsidR="00213317" w14:paraId="2F14A1BB"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4F4C37BC" w14:textId="77777777" w:rsidR="00213317" w:rsidRDefault="0082023F">
                        <w:pPr>
                          <w:pStyle w:val="TableParagraph"/>
                          <w:spacing w:before="27"/>
                          <w:ind w:left="107" w:right="-15"/>
                          <w:jc w:val="left"/>
                          <w:rPr>
                            <w:sz w:val="20"/>
                          </w:rPr>
                        </w:pPr>
                        <w:r>
                          <w:rPr>
                            <w:sz w:val="20"/>
                          </w:rPr>
                          <w:t xml:space="preserve">30304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3A0319B7" w14:textId="77777777" w:rsidR="00213317" w:rsidRDefault="0082023F">
                        <w:pPr>
                          <w:pStyle w:val="TableParagraph"/>
                          <w:spacing w:before="27"/>
                          <w:ind w:left="109"/>
                          <w:jc w:val="left"/>
                          <w:rPr>
                            <w:sz w:val="20"/>
                          </w:rPr>
                        </w:pPr>
                        <w:r>
                          <w:rPr>
                            <w:w w:val="99"/>
                            <w:sz w:val="20"/>
                          </w:rPr>
                          <w:t xml:space="preserve">  </w:t>
                        </w:r>
                        <w:r>
                          <w:rPr>
                            <w:sz w:val="20"/>
                          </w:rPr>
                          <w:t>抚恤金</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23FE4E6F" w14:textId="77777777" w:rsidR="00213317" w:rsidRDefault="0082023F">
                        <w:pPr>
                          <w:pStyle w:val="TableParagraph"/>
                          <w:spacing w:before="27"/>
                          <w:ind w:right="-15"/>
                          <w:rPr>
                            <w:sz w:val="20"/>
                          </w:rPr>
                        </w:pPr>
                        <w:r>
                          <w:rPr>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6E13C0B4" w14:textId="77777777" w:rsidR="00213317" w:rsidRDefault="0082023F">
                        <w:pPr>
                          <w:pStyle w:val="TableParagraph"/>
                          <w:spacing w:before="27"/>
                          <w:ind w:left="107" w:right="-15"/>
                          <w:jc w:val="left"/>
                          <w:rPr>
                            <w:sz w:val="20"/>
                          </w:rPr>
                        </w:pPr>
                        <w:r>
                          <w:rPr>
                            <w:sz w:val="20"/>
                          </w:rPr>
                          <w:t xml:space="preserve">30224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06D4A511" w14:textId="77777777" w:rsidR="00213317" w:rsidRDefault="0082023F">
                        <w:pPr>
                          <w:pStyle w:val="TableParagraph"/>
                          <w:spacing w:before="27"/>
                          <w:ind w:left="107"/>
                          <w:jc w:val="left"/>
                          <w:rPr>
                            <w:sz w:val="20"/>
                          </w:rPr>
                        </w:pPr>
                        <w:r>
                          <w:rPr>
                            <w:w w:val="99"/>
                            <w:sz w:val="20"/>
                          </w:rPr>
                          <w:t xml:space="preserve">  </w:t>
                        </w:r>
                        <w:r>
                          <w:rPr>
                            <w:sz w:val="20"/>
                          </w:rPr>
                          <w:t>被装购置费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26CD3167" w14:textId="77777777" w:rsidR="00213317" w:rsidRDefault="0082023F">
                        <w:pPr>
                          <w:pStyle w:val="TableParagraph"/>
                          <w:spacing w:before="27"/>
                          <w:ind w:right="-15"/>
                          <w:rPr>
                            <w:sz w:val="20"/>
                          </w:rPr>
                        </w:pPr>
                        <w:r>
                          <w:rPr>
                            <w:sz w:val="20"/>
                          </w:rPr>
                          <w:t xml:space="preserve">0.00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28ED070C" w14:textId="77777777" w:rsidR="00213317" w:rsidRDefault="0082023F">
                        <w:pPr>
                          <w:pStyle w:val="TableParagraph"/>
                          <w:spacing w:before="27"/>
                          <w:ind w:left="108" w:right="-15"/>
                          <w:jc w:val="left"/>
                          <w:rPr>
                            <w:sz w:val="20"/>
                          </w:rPr>
                        </w:pPr>
                        <w:r>
                          <w:rPr>
                            <w:sz w:val="20"/>
                          </w:rPr>
                          <w:t xml:space="preserve">31022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28342DE7" w14:textId="77777777" w:rsidR="00213317" w:rsidRDefault="0082023F">
                        <w:pPr>
                          <w:pStyle w:val="TableParagraph"/>
                          <w:spacing w:before="27"/>
                          <w:ind w:left="107"/>
                          <w:jc w:val="left"/>
                          <w:rPr>
                            <w:sz w:val="20"/>
                          </w:rPr>
                        </w:pPr>
                        <w:r>
                          <w:rPr>
                            <w:w w:val="99"/>
                            <w:sz w:val="20"/>
                          </w:rPr>
                          <w:t xml:space="preserve">  </w:t>
                        </w:r>
                        <w:r>
                          <w:rPr>
                            <w:sz w:val="20"/>
                          </w:rPr>
                          <w:t>无形资产购置</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74D1C8E3" w14:textId="77777777" w:rsidR="00213317" w:rsidRDefault="0082023F">
                        <w:pPr>
                          <w:pStyle w:val="TableParagraph"/>
                          <w:spacing w:before="27"/>
                          <w:ind w:right="-15"/>
                          <w:rPr>
                            <w:sz w:val="20"/>
                          </w:rPr>
                        </w:pPr>
                        <w:r>
                          <w:rPr>
                            <w:sz w:val="20"/>
                          </w:rPr>
                          <w:t xml:space="preserve">0.00 </w:t>
                        </w:r>
                      </w:p>
                    </w:tc>
                  </w:tr>
                  <w:tr w:rsidR="00213317" w14:paraId="5725374B" w14:textId="77777777">
                    <w:trPr>
                      <w:trHeight w:val="311"/>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458D40C0" w14:textId="77777777" w:rsidR="00213317" w:rsidRDefault="0082023F">
                        <w:pPr>
                          <w:pStyle w:val="TableParagraph"/>
                          <w:spacing w:before="27"/>
                          <w:ind w:left="107" w:right="-15"/>
                          <w:jc w:val="left"/>
                          <w:rPr>
                            <w:sz w:val="20"/>
                          </w:rPr>
                        </w:pPr>
                        <w:r>
                          <w:rPr>
                            <w:sz w:val="20"/>
                          </w:rPr>
                          <w:t xml:space="preserve">30305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56F9D9F8" w14:textId="77777777" w:rsidR="00213317" w:rsidRDefault="0082023F">
                        <w:pPr>
                          <w:pStyle w:val="TableParagraph"/>
                          <w:spacing w:before="27"/>
                          <w:ind w:left="109"/>
                          <w:jc w:val="left"/>
                          <w:rPr>
                            <w:sz w:val="20"/>
                          </w:rPr>
                        </w:pPr>
                        <w:r>
                          <w:rPr>
                            <w:w w:val="99"/>
                            <w:sz w:val="20"/>
                          </w:rPr>
                          <w:t xml:space="preserve">  </w:t>
                        </w:r>
                        <w:r>
                          <w:rPr>
                            <w:sz w:val="20"/>
                          </w:rPr>
                          <w:t>生活补助</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4A2BDF3A" w14:textId="77777777" w:rsidR="00213317" w:rsidRDefault="0082023F">
                        <w:pPr>
                          <w:pStyle w:val="TableParagraph"/>
                          <w:spacing w:before="27"/>
                          <w:ind w:right="-15"/>
                          <w:rPr>
                            <w:sz w:val="20"/>
                          </w:rPr>
                        </w:pPr>
                        <w:r>
                          <w:rPr>
                            <w:sz w:val="20"/>
                          </w:rPr>
                          <w:t xml:space="preserve">14.01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101F8FA3" w14:textId="77777777" w:rsidR="00213317" w:rsidRDefault="0082023F">
                        <w:pPr>
                          <w:pStyle w:val="TableParagraph"/>
                          <w:spacing w:before="27"/>
                          <w:ind w:left="107" w:right="-15"/>
                          <w:jc w:val="left"/>
                          <w:rPr>
                            <w:sz w:val="20"/>
                          </w:rPr>
                        </w:pPr>
                        <w:r>
                          <w:rPr>
                            <w:sz w:val="20"/>
                          </w:rPr>
                          <w:t xml:space="preserve">30225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25D61258" w14:textId="77777777" w:rsidR="00213317" w:rsidRDefault="0082023F">
                        <w:pPr>
                          <w:pStyle w:val="TableParagraph"/>
                          <w:spacing w:before="27"/>
                          <w:ind w:left="107"/>
                          <w:jc w:val="left"/>
                          <w:rPr>
                            <w:sz w:val="20"/>
                          </w:rPr>
                        </w:pPr>
                        <w:r>
                          <w:rPr>
                            <w:w w:val="99"/>
                            <w:sz w:val="20"/>
                          </w:rPr>
                          <w:t xml:space="preserve">  </w:t>
                        </w:r>
                        <w:r>
                          <w:rPr>
                            <w:sz w:val="20"/>
                          </w:rPr>
                          <w:t>专用燃料费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208A814D" w14:textId="77777777" w:rsidR="00213317" w:rsidRDefault="0082023F">
                        <w:pPr>
                          <w:pStyle w:val="TableParagraph"/>
                          <w:spacing w:before="27"/>
                          <w:ind w:right="-15"/>
                          <w:rPr>
                            <w:sz w:val="20"/>
                          </w:rPr>
                        </w:pPr>
                        <w:r>
                          <w:rPr>
                            <w:sz w:val="20"/>
                          </w:rPr>
                          <w:t xml:space="preserve">0.00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7C8F3DD0" w14:textId="77777777" w:rsidR="00213317" w:rsidRDefault="0082023F">
                        <w:pPr>
                          <w:pStyle w:val="TableParagraph"/>
                          <w:spacing w:before="27"/>
                          <w:ind w:left="108" w:right="-15"/>
                          <w:jc w:val="left"/>
                          <w:rPr>
                            <w:sz w:val="20"/>
                          </w:rPr>
                        </w:pPr>
                        <w:r>
                          <w:rPr>
                            <w:sz w:val="20"/>
                          </w:rPr>
                          <w:t xml:space="preserve">31099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1E434269" w14:textId="77777777" w:rsidR="00213317" w:rsidRDefault="0082023F">
                        <w:pPr>
                          <w:pStyle w:val="TableParagraph"/>
                          <w:spacing w:before="27"/>
                          <w:ind w:left="107"/>
                          <w:jc w:val="left"/>
                          <w:rPr>
                            <w:sz w:val="20"/>
                          </w:rPr>
                        </w:pPr>
                        <w:r>
                          <w:rPr>
                            <w:w w:val="99"/>
                            <w:sz w:val="20"/>
                          </w:rPr>
                          <w:t xml:space="preserve">  </w:t>
                        </w:r>
                        <w:r>
                          <w:rPr>
                            <w:sz w:val="20"/>
                          </w:rPr>
                          <w:t>其他资本性支出</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155774B6" w14:textId="77777777" w:rsidR="00213317" w:rsidRDefault="0082023F">
                        <w:pPr>
                          <w:pStyle w:val="TableParagraph"/>
                          <w:spacing w:before="27"/>
                          <w:ind w:right="-15"/>
                          <w:rPr>
                            <w:sz w:val="20"/>
                          </w:rPr>
                        </w:pPr>
                        <w:r>
                          <w:rPr>
                            <w:sz w:val="20"/>
                          </w:rPr>
                          <w:t xml:space="preserve">0.00 </w:t>
                        </w:r>
                      </w:p>
                    </w:tc>
                  </w:tr>
                  <w:tr w:rsidR="00213317" w14:paraId="17EBF6EF" w14:textId="77777777">
                    <w:trPr>
                      <w:trHeight w:val="313"/>
                    </w:trPr>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49C71588" w14:textId="77777777" w:rsidR="00213317" w:rsidRDefault="0082023F">
                        <w:pPr>
                          <w:pStyle w:val="TableParagraph"/>
                          <w:spacing w:before="30"/>
                          <w:ind w:left="107" w:right="-15"/>
                          <w:jc w:val="left"/>
                          <w:rPr>
                            <w:sz w:val="20"/>
                          </w:rPr>
                        </w:pPr>
                        <w:r>
                          <w:rPr>
                            <w:sz w:val="20"/>
                          </w:rPr>
                          <w:t xml:space="preserve">30306 </w:t>
                        </w:r>
                      </w:p>
                    </w:tc>
                    <w:tc>
                      <w:tcPr>
                        <w:tcW w:w="3274" w:type="dxa"/>
                        <w:tcBorders>
                          <w:top w:val="single" w:sz="4" w:space="0" w:color="000000"/>
                          <w:left w:val="single" w:sz="4" w:space="0" w:color="000000"/>
                          <w:bottom w:val="single" w:sz="4" w:space="0" w:color="000000"/>
                          <w:right w:val="single" w:sz="4" w:space="0" w:color="000000"/>
                        </w:tcBorders>
                        <w:shd w:val="clear" w:color="auto" w:fill="C0C0C0"/>
                      </w:tcPr>
                      <w:p w14:paraId="7591E1B6" w14:textId="77777777" w:rsidR="00213317" w:rsidRDefault="0082023F">
                        <w:pPr>
                          <w:pStyle w:val="TableParagraph"/>
                          <w:spacing w:before="30"/>
                          <w:ind w:left="109"/>
                          <w:jc w:val="left"/>
                          <w:rPr>
                            <w:sz w:val="20"/>
                          </w:rPr>
                        </w:pPr>
                        <w:r>
                          <w:rPr>
                            <w:w w:val="99"/>
                            <w:sz w:val="20"/>
                          </w:rPr>
                          <w:t xml:space="preserve">  </w:t>
                        </w:r>
                        <w:r>
                          <w:rPr>
                            <w:sz w:val="20"/>
                          </w:rPr>
                          <w:t>救济费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788D051D" w14:textId="77777777" w:rsidR="00213317" w:rsidRDefault="0082023F">
                        <w:pPr>
                          <w:pStyle w:val="TableParagraph"/>
                          <w:spacing w:before="30"/>
                          <w:ind w:right="-15"/>
                          <w:rPr>
                            <w:sz w:val="20"/>
                          </w:rPr>
                        </w:pPr>
                        <w:r>
                          <w:rPr>
                            <w:sz w:val="20"/>
                          </w:rPr>
                          <w:t xml:space="preserve">0.00 </w:t>
                        </w:r>
                      </w:p>
                    </w:tc>
                    <w:tc>
                      <w:tcPr>
                        <w:tcW w:w="715" w:type="dxa"/>
                        <w:tcBorders>
                          <w:top w:val="single" w:sz="4" w:space="0" w:color="000000"/>
                          <w:left w:val="single" w:sz="4" w:space="0" w:color="000000"/>
                          <w:bottom w:val="single" w:sz="4" w:space="0" w:color="000000"/>
                          <w:right w:val="single" w:sz="4" w:space="0" w:color="000000"/>
                        </w:tcBorders>
                        <w:shd w:val="clear" w:color="auto" w:fill="C0C0C0"/>
                      </w:tcPr>
                      <w:p w14:paraId="550A2F6E" w14:textId="77777777" w:rsidR="00213317" w:rsidRDefault="0082023F">
                        <w:pPr>
                          <w:pStyle w:val="TableParagraph"/>
                          <w:spacing w:before="30"/>
                          <w:ind w:left="107" w:right="-15"/>
                          <w:jc w:val="left"/>
                          <w:rPr>
                            <w:sz w:val="20"/>
                          </w:rPr>
                        </w:pPr>
                        <w:r>
                          <w:rPr>
                            <w:sz w:val="20"/>
                          </w:rPr>
                          <w:t xml:space="preserve">30226 </w:t>
                        </w:r>
                      </w:p>
                    </w:tc>
                    <w:tc>
                      <w:tcPr>
                        <w:tcW w:w="2460" w:type="dxa"/>
                        <w:tcBorders>
                          <w:top w:val="single" w:sz="4" w:space="0" w:color="000000"/>
                          <w:left w:val="single" w:sz="4" w:space="0" w:color="000000"/>
                          <w:bottom w:val="single" w:sz="4" w:space="0" w:color="000000"/>
                          <w:right w:val="single" w:sz="4" w:space="0" w:color="000000"/>
                        </w:tcBorders>
                        <w:shd w:val="clear" w:color="auto" w:fill="C0C0C0"/>
                      </w:tcPr>
                      <w:p w14:paraId="02CA7F95" w14:textId="77777777" w:rsidR="00213317" w:rsidRDefault="0082023F">
                        <w:pPr>
                          <w:pStyle w:val="TableParagraph"/>
                          <w:spacing w:before="30"/>
                          <w:ind w:left="107"/>
                          <w:jc w:val="left"/>
                          <w:rPr>
                            <w:sz w:val="20"/>
                          </w:rPr>
                        </w:pPr>
                        <w:r>
                          <w:rPr>
                            <w:w w:val="99"/>
                            <w:sz w:val="20"/>
                          </w:rPr>
                          <w:t xml:space="preserve">  </w:t>
                        </w:r>
                        <w:r>
                          <w:rPr>
                            <w:sz w:val="20"/>
                          </w:rPr>
                          <w:t>劳务费</w:t>
                        </w:r>
                        <w:r>
                          <w:rPr>
                            <w:sz w:val="20"/>
                          </w:rPr>
                          <w:t xml:space="preserve"> </w:t>
                        </w:r>
                      </w:p>
                    </w:tc>
                    <w:tc>
                      <w:tcPr>
                        <w:tcW w:w="1092" w:type="dxa"/>
                        <w:tcBorders>
                          <w:top w:val="single" w:sz="4" w:space="0" w:color="000000"/>
                          <w:left w:val="single" w:sz="4" w:space="0" w:color="000000"/>
                          <w:bottom w:val="single" w:sz="4" w:space="0" w:color="000000"/>
                          <w:right w:val="single" w:sz="4" w:space="0" w:color="000000"/>
                        </w:tcBorders>
                      </w:tcPr>
                      <w:p w14:paraId="2D8D2AD5" w14:textId="77777777" w:rsidR="00213317" w:rsidRDefault="0082023F">
                        <w:pPr>
                          <w:pStyle w:val="TableParagraph"/>
                          <w:spacing w:before="30"/>
                          <w:ind w:right="-15"/>
                          <w:rPr>
                            <w:sz w:val="20"/>
                          </w:rPr>
                        </w:pPr>
                        <w:r>
                          <w:rPr>
                            <w:sz w:val="20"/>
                          </w:rPr>
                          <w:t xml:space="preserve">173.85 </w:t>
                        </w:r>
                      </w:p>
                    </w:tc>
                    <w:tc>
                      <w:tcPr>
                        <w:tcW w:w="716" w:type="dxa"/>
                        <w:tcBorders>
                          <w:top w:val="single" w:sz="4" w:space="0" w:color="000000"/>
                          <w:left w:val="single" w:sz="4" w:space="0" w:color="000000"/>
                          <w:bottom w:val="single" w:sz="4" w:space="0" w:color="000000"/>
                          <w:right w:val="single" w:sz="4" w:space="0" w:color="000000"/>
                        </w:tcBorders>
                        <w:shd w:val="clear" w:color="auto" w:fill="C0C0C0"/>
                      </w:tcPr>
                      <w:p w14:paraId="1BB0ED99" w14:textId="77777777" w:rsidR="00213317" w:rsidRDefault="0082023F">
                        <w:pPr>
                          <w:pStyle w:val="TableParagraph"/>
                          <w:spacing w:before="30"/>
                          <w:ind w:left="108"/>
                          <w:jc w:val="left"/>
                          <w:rPr>
                            <w:sz w:val="20"/>
                          </w:rPr>
                        </w:pPr>
                        <w:r>
                          <w:rPr>
                            <w:sz w:val="20"/>
                          </w:rPr>
                          <w:t xml:space="preserve">399 </w:t>
                        </w:r>
                      </w:p>
                    </w:tc>
                    <w:tc>
                      <w:tcPr>
                        <w:tcW w:w="3553" w:type="dxa"/>
                        <w:tcBorders>
                          <w:top w:val="single" w:sz="4" w:space="0" w:color="000000"/>
                          <w:left w:val="single" w:sz="4" w:space="0" w:color="000000"/>
                          <w:bottom w:val="single" w:sz="4" w:space="0" w:color="000000"/>
                          <w:right w:val="single" w:sz="4" w:space="0" w:color="000000"/>
                        </w:tcBorders>
                        <w:shd w:val="clear" w:color="auto" w:fill="C0C0C0"/>
                      </w:tcPr>
                      <w:p w14:paraId="6D97C43F" w14:textId="77777777" w:rsidR="00213317" w:rsidRDefault="0082023F">
                        <w:pPr>
                          <w:pStyle w:val="TableParagraph"/>
                          <w:spacing w:before="30"/>
                          <w:ind w:left="107"/>
                          <w:jc w:val="left"/>
                          <w:rPr>
                            <w:sz w:val="20"/>
                          </w:rPr>
                        </w:pPr>
                        <w:r>
                          <w:rPr>
                            <w:sz w:val="20"/>
                          </w:rPr>
                          <w:t>其他支出</w:t>
                        </w:r>
                        <w:r>
                          <w:rPr>
                            <w:sz w:val="20"/>
                          </w:rPr>
                          <w:t xml:space="preserve"> </w:t>
                        </w:r>
                      </w:p>
                    </w:tc>
                    <w:tc>
                      <w:tcPr>
                        <w:tcW w:w="1016" w:type="dxa"/>
                        <w:tcBorders>
                          <w:top w:val="single" w:sz="4" w:space="0" w:color="000000"/>
                          <w:left w:val="single" w:sz="4" w:space="0" w:color="000000"/>
                          <w:bottom w:val="single" w:sz="4" w:space="0" w:color="000000"/>
                          <w:right w:val="single" w:sz="4" w:space="0" w:color="000000"/>
                        </w:tcBorders>
                      </w:tcPr>
                      <w:p w14:paraId="72509188" w14:textId="77777777" w:rsidR="00213317" w:rsidRDefault="0082023F">
                        <w:pPr>
                          <w:pStyle w:val="TableParagraph"/>
                          <w:spacing w:before="30"/>
                          <w:ind w:right="-15"/>
                          <w:rPr>
                            <w:sz w:val="20"/>
                          </w:rPr>
                        </w:pPr>
                        <w:r>
                          <w:rPr>
                            <w:sz w:val="20"/>
                          </w:rPr>
                          <w:t xml:space="preserve">0.00 </w:t>
                        </w:r>
                      </w:p>
                    </w:tc>
                  </w:tr>
                </w:tbl>
                <w:p w14:paraId="526CF149" w14:textId="77777777" w:rsidR="00213317" w:rsidRDefault="00213317">
                  <w:pPr>
                    <w:pStyle w:val="a3"/>
                  </w:pPr>
                </w:p>
              </w:txbxContent>
            </v:textbox>
            <w10:wrap anchorx="page"/>
          </v:shape>
        </w:pict>
      </w:r>
      <w:r>
        <w:rPr>
          <w:position w:val="1"/>
          <w:sz w:val="20"/>
        </w:rPr>
        <w:t>部门：舞阳县城市管理</w:t>
      </w:r>
      <w:r>
        <w:rPr>
          <w:spacing w:val="3"/>
          <w:position w:val="1"/>
          <w:sz w:val="20"/>
        </w:rPr>
        <w:t>局</w:t>
      </w:r>
      <w:r>
        <w:rPr>
          <w:spacing w:val="3"/>
          <w:position w:val="1"/>
          <w:sz w:val="20"/>
        </w:rPr>
        <w:tab/>
      </w:r>
      <w:r>
        <w:rPr>
          <w:spacing w:val="3"/>
          <w:position w:val="1"/>
          <w:sz w:val="20"/>
        </w:rPr>
        <w:tab/>
      </w:r>
      <w:r>
        <w:rPr>
          <w:spacing w:val="3"/>
          <w:position w:val="1"/>
          <w:sz w:val="20"/>
        </w:rPr>
        <w:tab/>
      </w:r>
      <w:r>
        <w:rPr>
          <w:spacing w:val="3"/>
          <w:sz w:val="20"/>
        </w:rPr>
        <w:tab/>
      </w:r>
      <w:r>
        <w:rPr>
          <w:spacing w:val="3"/>
          <w:position w:val="1"/>
          <w:sz w:val="20"/>
        </w:rPr>
        <w:tab/>
      </w:r>
      <w:r>
        <w:rPr>
          <w:spacing w:val="3"/>
          <w:position w:val="1"/>
          <w:sz w:val="20"/>
        </w:rPr>
        <w:tab/>
      </w:r>
      <w:r>
        <w:rPr>
          <w:position w:val="1"/>
          <w:sz w:val="18"/>
        </w:rPr>
        <w:t>金额单位：万元</w:t>
      </w:r>
      <w:r>
        <w:rPr>
          <w:position w:val="1"/>
          <w:sz w:val="18"/>
        </w:rPr>
        <w:t xml:space="preserve"> </w:t>
      </w:r>
    </w:p>
    <w:p w14:paraId="4B09D0C9" w14:textId="77777777" w:rsidR="00213317" w:rsidRDefault="00213317"/>
    <w:p w14:paraId="529B7F0B" w14:textId="77777777" w:rsidR="00213317" w:rsidRDefault="00213317"/>
    <w:p w14:paraId="3265A289" w14:textId="77777777" w:rsidR="00213317" w:rsidRDefault="00213317">
      <w:pPr>
        <w:spacing w:before="4"/>
        <w:rPr>
          <w:sz w:val="17"/>
        </w:rPr>
      </w:pPr>
    </w:p>
    <w:p w14:paraId="00193DF0" w14:textId="77777777" w:rsidR="00213317" w:rsidRDefault="0082023F">
      <w:pPr>
        <w:spacing w:before="1"/>
        <w:ind w:right="98"/>
        <w:jc w:val="right"/>
        <w:rPr>
          <w:sz w:val="20"/>
        </w:rPr>
      </w:pPr>
      <w:r>
        <w:rPr>
          <w:w w:val="99"/>
          <w:sz w:val="20"/>
        </w:rPr>
        <w:t xml:space="preserve"> </w:t>
      </w:r>
    </w:p>
    <w:p w14:paraId="6369BD55" w14:textId="77777777" w:rsidR="00213317" w:rsidRDefault="00213317">
      <w:pPr>
        <w:jc w:val="right"/>
        <w:rPr>
          <w:sz w:val="20"/>
        </w:rPr>
        <w:sectPr w:rsidR="00213317">
          <w:pgSz w:w="16840" w:h="11910" w:orient="landscape"/>
          <w:pgMar w:top="1100" w:right="760" w:bottom="920" w:left="1020" w:header="0" w:footer="731" w:gutter="0"/>
          <w:cols w:space="720"/>
        </w:sectPr>
      </w:pPr>
    </w:p>
    <w:p w14:paraId="6A9158F8" w14:textId="77777777" w:rsidR="00213317" w:rsidRDefault="00213317">
      <w:pPr>
        <w:spacing w:before="4" w:after="1"/>
        <w:rPr>
          <w:sz w:val="24"/>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16"/>
        <w:gridCol w:w="3274"/>
        <w:gridCol w:w="1092"/>
        <w:gridCol w:w="715"/>
        <w:gridCol w:w="2460"/>
        <w:gridCol w:w="1092"/>
        <w:gridCol w:w="716"/>
        <w:gridCol w:w="3553"/>
        <w:gridCol w:w="1016"/>
      </w:tblGrid>
      <w:tr w:rsidR="00213317" w14:paraId="67CD9EE6" w14:textId="77777777">
        <w:trPr>
          <w:trHeight w:val="311"/>
        </w:trPr>
        <w:tc>
          <w:tcPr>
            <w:tcW w:w="716" w:type="dxa"/>
            <w:tcBorders>
              <w:top w:val="nil"/>
            </w:tcBorders>
            <w:shd w:val="clear" w:color="auto" w:fill="C0C0C0"/>
          </w:tcPr>
          <w:p w14:paraId="650F0991" w14:textId="77777777" w:rsidR="00213317" w:rsidRDefault="0082023F">
            <w:pPr>
              <w:pStyle w:val="TableParagraph"/>
              <w:ind w:left="107" w:right="-15"/>
              <w:jc w:val="left"/>
              <w:rPr>
                <w:sz w:val="20"/>
              </w:rPr>
            </w:pPr>
            <w:r>
              <w:rPr>
                <w:sz w:val="20"/>
              </w:rPr>
              <w:t xml:space="preserve">30307 </w:t>
            </w:r>
          </w:p>
        </w:tc>
        <w:tc>
          <w:tcPr>
            <w:tcW w:w="3274" w:type="dxa"/>
            <w:tcBorders>
              <w:top w:val="nil"/>
            </w:tcBorders>
            <w:shd w:val="clear" w:color="auto" w:fill="C0C0C0"/>
          </w:tcPr>
          <w:p w14:paraId="0CEEF9F6" w14:textId="77777777" w:rsidR="00213317" w:rsidRDefault="0082023F">
            <w:pPr>
              <w:pStyle w:val="TableParagraph"/>
              <w:ind w:left="109"/>
              <w:jc w:val="left"/>
              <w:rPr>
                <w:sz w:val="20"/>
              </w:rPr>
            </w:pPr>
            <w:r>
              <w:rPr>
                <w:w w:val="99"/>
                <w:sz w:val="20"/>
              </w:rPr>
              <w:t xml:space="preserve">  </w:t>
            </w:r>
            <w:r>
              <w:rPr>
                <w:sz w:val="20"/>
              </w:rPr>
              <w:t>医疗费补助</w:t>
            </w:r>
            <w:r>
              <w:rPr>
                <w:sz w:val="20"/>
              </w:rPr>
              <w:t xml:space="preserve"> </w:t>
            </w:r>
          </w:p>
        </w:tc>
        <w:tc>
          <w:tcPr>
            <w:tcW w:w="1092" w:type="dxa"/>
            <w:tcBorders>
              <w:top w:val="nil"/>
            </w:tcBorders>
          </w:tcPr>
          <w:p w14:paraId="46F816A0" w14:textId="77777777" w:rsidR="00213317" w:rsidRDefault="0082023F">
            <w:pPr>
              <w:pStyle w:val="TableParagraph"/>
              <w:ind w:right="-15"/>
              <w:rPr>
                <w:sz w:val="20"/>
              </w:rPr>
            </w:pPr>
            <w:r>
              <w:rPr>
                <w:sz w:val="20"/>
              </w:rPr>
              <w:t xml:space="preserve">0.00 </w:t>
            </w:r>
          </w:p>
        </w:tc>
        <w:tc>
          <w:tcPr>
            <w:tcW w:w="715" w:type="dxa"/>
            <w:tcBorders>
              <w:top w:val="nil"/>
            </w:tcBorders>
            <w:shd w:val="clear" w:color="auto" w:fill="C0C0C0"/>
          </w:tcPr>
          <w:p w14:paraId="3688E42C" w14:textId="77777777" w:rsidR="00213317" w:rsidRDefault="0082023F">
            <w:pPr>
              <w:pStyle w:val="TableParagraph"/>
              <w:ind w:right="-15"/>
              <w:rPr>
                <w:sz w:val="20"/>
              </w:rPr>
            </w:pPr>
            <w:r>
              <w:rPr>
                <w:sz w:val="20"/>
              </w:rPr>
              <w:t xml:space="preserve">30227 </w:t>
            </w:r>
          </w:p>
        </w:tc>
        <w:tc>
          <w:tcPr>
            <w:tcW w:w="2460" w:type="dxa"/>
            <w:tcBorders>
              <w:top w:val="nil"/>
            </w:tcBorders>
            <w:shd w:val="clear" w:color="auto" w:fill="C0C0C0"/>
          </w:tcPr>
          <w:p w14:paraId="3CA642FA" w14:textId="77777777" w:rsidR="00213317" w:rsidRDefault="0082023F">
            <w:pPr>
              <w:pStyle w:val="TableParagraph"/>
              <w:ind w:left="107"/>
              <w:jc w:val="left"/>
              <w:rPr>
                <w:sz w:val="20"/>
              </w:rPr>
            </w:pPr>
            <w:r>
              <w:rPr>
                <w:w w:val="99"/>
                <w:sz w:val="20"/>
              </w:rPr>
              <w:t xml:space="preserve">  </w:t>
            </w:r>
            <w:r>
              <w:rPr>
                <w:sz w:val="20"/>
              </w:rPr>
              <w:t>委托业务费</w:t>
            </w:r>
            <w:r>
              <w:rPr>
                <w:sz w:val="20"/>
              </w:rPr>
              <w:t xml:space="preserve"> </w:t>
            </w:r>
          </w:p>
        </w:tc>
        <w:tc>
          <w:tcPr>
            <w:tcW w:w="1092" w:type="dxa"/>
            <w:tcBorders>
              <w:top w:val="nil"/>
            </w:tcBorders>
          </w:tcPr>
          <w:p w14:paraId="5164463D" w14:textId="77777777" w:rsidR="00213317" w:rsidRDefault="0082023F">
            <w:pPr>
              <w:pStyle w:val="TableParagraph"/>
              <w:ind w:right="-15"/>
              <w:rPr>
                <w:sz w:val="20"/>
              </w:rPr>
            </w:pPr>
            <w:r>
              <w:rPr>
                <w:sz w:val="20"/>
              </w:rPr>
              <w:t xml:space="preserve">2,325.70 </w:t>
            </w:r>
          </w:p>
        </w:tc>
        <w:tc>
          <w:tcPr>
            <w:tcW w:w="716" w:type="dxa"/>
            <w:tcBorders>
              <w:top w:val="nil"/>
            </w:tcBorders>
            <w:shd w:val="clear" w:color="auto" w:fill="C0C0C0"/>
          </w:tcPr>
          <w:p w14:paraId="0EE76EB3" w14:textId="77777777" w:rsidR="00213317" w:rsidRDefault="0082023F">
            <w:pPr>
              <w:pStyle w:val="TableParagraph"/>
              <w:ind w:left="108" w:right="-15"/>
              <w:jc w:val="left"/>
              <w:rPr>
                <w:sz w:val="20"/>
              </w:rPr>
            </w:pPr>
            <w:r>
              <w:rPr>
                <w:sz w:val="20"/>
              </w:rPr>
              <w:t xml:space="preserve">39906 </w:t>
            </w:r>
          </w:p>
        </w:tc>
        <w:tc>
          <w:tcPr>
            <w:tcW w:w="3553" w:type="dxa"/>
            <w:tcBorders>
              <w:top w:val="nil"/>
            </w:tcBorders>
            <w:shd w:val="clear" w:color="auto" w:fill="C0C0C0"/>
          </w:tcPr>
          <w:p w14:paraId="5F8E8904" w14:textId="77777777" w:rsidR="00213317" w:rsidRDefault="0082023F">
            <w:pPr>
              <w:pStyle w:val="TableParagraph"/>
              <w:ind w:left="107"/>
              <w:jc w:val="left"/>
              <w:rPr>
                <w:sz w:val="20"/>
              </w:rPr>
            </w:pPr>
            <w:r>
              <w:rPr>
                <w:w w:val="99"/>
                <w:sz w:val="20"/>
              </w:rPr>
              <w:t xml:space="preserve">  </w:t>
            </w:r>
            <w:r>
              <w:rPr>
                <w:sz w:val="20"/>
              </w:rPr>
              <w:t>赠与</w:t>
            </w:r>
            <w:r>
              <w:rPr>
                <w:sz w:val="20"/>
              </w:rPr>
              <w:t xml:space="preserve"> </w:t>
            </w:r>
          </w:p>
        </w:tc>
        <w:tc>
          <w:tcPr>
            <w:tcW w:w="1016" w:type="dxa"/>
            <w:tcBorders>
              <w:top w:val="nil"/>
            </w:tcBorders>
          </w:tcPr>
          <w:p w14:paraId="7A2B3CEF" w14:textId="77777777" w:rsidR="00213317" w:rsidRDefault="0082023F">
            <w:pPr>
              <w:pStyle w:val="TableParagraph"/>
              <w:ind w:right="-15"/>
              <w:rPr>
                <w:sz w:val="20"/>
              </w:rPr>
            </w:pPr>
            <w:r>
              <w:rPr>
                <w:sz w:val="20"/>
              </w:rPr>
              <w:t xml:space="preserve">0.00 </w:t>
            </w:r>
          </w:p>
        </w:tc>
      </w:tr>
      <w:tr w:rsidR="00213317" w14:paraId="2D3208DD" w14:textId="77777777">
        <w:trPr>
          <w:trHeight w:val="311"/>
        </w:trPr>
        <w:tc>
          <w:tcPr>
            <w:tcW w:w="716" w:type="dxa"/>
            <w:shd w:val="clear" w:color="auto" w:fill="C0C0C0"/>
          </w:tcPr>
          <w:p w14:paraId="5655C3FB" w14:textId="77777777" w:rsidR="00213317" w:rsidRDefault="0082023F">
            <w:pPr>
              <w:pStyle w:val="TableParagraph"/>
              <w:ind w:left="107" w:right="-15"/>
              <w:jc w:val="left"/>
              <w:rPr>
                <w:sz w:val="20"/>
              </w:rPr>
            </w:pPr>
            <w:r>
              <w:rPr>
                <w:sz w:val="20"/>
              </w:rPr>
              <w:t xml:space="preserve">30308 </w:t>
            </w:r>
          </w:p>
        </w:tc>
        <w:tc>
          <w:tcPr>
            <w:tcW w:w="3274" w:type="dxa"/>
            <w:shd w:val="clear" w:color="auto" w:fill="C0C0C0"/>
          </w:tcPr>
          <w:p w14:paraId="334C59A3" w14:textId="77777777" w:rsidR="00213317" w:rsidRDefault="0082023F">
            <w:pPr>
              <w:pStyle w:val="TableParagraph"/>
              <w:ind w:left="109"/>
              <w:jc w:val="left"/>
              <w:rPr>
                <w:sz w:val="20"/>
              </w:rPr>
            </w:pPr>
            <w:r>
              <w:rPr>
                <w:w w:val="99"/>
                <w:sz w:val="20"/>
              </w:rPr>
              <w:t xml:space="preserve">  </w:t>
            </w:r>
            <w:r>
              <w:rPr>
                <w:sz w:val="20"/>
              </w:rPr>
              <w:t>助学金</w:t>
            </w:r>
            <w:r>
              <w:rPr>
                <w:sz w:val="20"/>
              </w:rPr>
              <w:t xml:space="preserve"> </w:t>
            </w:r>
          </w:p>
        </w:tc>
        <w:tc>
          <w:tcPr>
            <w:tcW w:w="1092" w:type="dxa"/>
          </w:tcPr>
          <w:p w14:paraId="131799CF" w14:textId="77777777" w:rsidR="00213317" w:rsidRDefault="0082023F">
            <w:pPr>
              <w:pStyle w:val="TableParagraph"/>
              <w:ind w:right="-15"/>
              <w:rPr>
                <w:sz w:val="20"/>
              </w:rPr>
            </w:pPr>
            <w:r>
              <w:rPr>
                <w:sz w:val="20"/>
              </w:rPr>
              <w:t xml:space="preserve">0.00 </w:t>
            </w:r>
          </w:p>
        </w:tc>
        <w:tc>
          <w:tcPr>
            <w:tcW w:w="715" w:type="dxa"/>
            <w:shd w:val="clear" w:color="auto" w:fill="C0C0C0"/>
          </w:tcPr>
          <w:p w14:paraId="0B745AA4" w14:textId="77777777" w:rsidR="00213317" w:rsidRDefault="0082023F">
            <w:pPr>
              <w:pStyle w:val="TableParagraph"/>
              <w:ind w:right="-15"/>
              <w:rPr>
                <w:sz w:val="20"/>
              </w:rPr>
            </w:pPr>
            <w:r>
              <w:rPr>
                <w:sz w:val="20"/>
              </w:rPr>
              <w:t xml:space="preserve">30228 </w:t>
            </w:r>
          </w:p>
        </w:tc>
        <w:tc>
          <w:tcPr>
            <w:tcW w:w="2460" w:type="dxa"/>
            <w:shd w:val="clear" w:color="auto" w:fill="C0C0C0"/>
          </w:tcPr>
          <w:p w14:paraId="09C60126" w14:textId="77777777" w:rsidR="00213317" w:rsidRDefault="0082023F">
            <w:pPr>
              <w:pStyle w:val="TableParagraph"/>
              <w:ind w:left="107"/>
              <w:jc w:val="left"/>
              <w:rPr>
                <w:sz w:val="20"/>
              </w:rPr>
            </w:pPr>
            <w:r>
              <w:rPr>
                <w:w w:val="99"/>
                <w:sz w:val="20"/>
              </w:rPr>
              <w:t xml:space="preserve">  </w:t>
            </w:r>
            <w:r>
              <w:rPr>
                <w:sz w:val="20"/>
              </w:rPr>
              <w:t>工会经费</w:t>
            </w:r>
            <w:r>
              <w:rPr>
                <w:sz w:val="20"/>
              </w:rPr>
              <w:t xml:space="preserve"> </w:t>
            </w:r>
          </w:p>
        </w:tc>
        <w:tc>
          <w:tcPr>
            <w:tcW w:w="1092" w:type="dxa"/>
          </w:tcPr>
          <w:p w14:paraId="0C26D1CB" w14:textId="77777777" w:rsidR="00213317" w:rsidRDefault="0082023F">
            <w:pPr>
              <w:pStyle w:val="TableParagraph"/>
              <w:ind w:right="-15"/>
              <w:rPr>
                <w:sz w:val="20"/>
              </w:rPr>
            </w:pPr>
            <w:r>
              <w:rPr>
                <w:sz w:val="20"/>
              </w:rPr>
              <w:t xml:space="preserve">1.47 </w:t>
            </w:r>
          </w:p>
        </w:tc>
        <w:tc>
          <w:tcPr>
            <w:tcW w:w="716" w:type="dxa"/>
            <w:shd w:val="clear" w:color="auto" w:fill="C0C0C0"/>
          </w:tcPr>
          <w:p w14:paraId="484B1B0F" w14:textId="77777777" w:rsidR="00213317" w:rsidRDefault="0082023F">
            <w:pPr>
              <w:pStyle w:val="TableParagraph"/>
              <w:ind w:left="108" w:right="-15"/>
              <w:jc w:val="left"/>
              <w:rPr>
                <w:sz w:val="20"/>
              </w:rPr>
            </w:pPr>
            <w:r>
              <w:rPr>
                <w:sz w:val="20"/>
              </w:rPr>
              <w:t xml:space="preserve">39907 </w:t>
            </w:r>
          </w:p>
        </w:tc>
        <w:tc>
          <w:tcPr>
            <w:tcW w:w="3553" w:type="dxa"/>
            <w:shd w:val="clear" w:color="auto" w:fill="C0C0C0"/>
          </w:tcPr>
          <w:p w14:paraId="0459DEC7" w14:textId="77777777" w:rsidR="00213317" w:rsidRDefault="0082023F">
            <w:pPr>
              <w:pStyle w:val="TableParagraph"/>
              <w:ind w:left="107"/>
              <w:jc w:val="left"/>
              <w:rPr>
                <w:sz w:val="20"/>
              </w:rPr>
            </w:pPr>
            <w:r>
              <w:rPr>
                <w:w w:val="99"/>
                <w:sz w:val="20"/>
              </w:rPr>
              <w:t xml:space="preserve">  </w:t>
            </w:r>
            <w:r>
              <w:rPr>
                <w:sz w:val="20"/>
              </w:rPr>
              <w:t>国家赔偿费用支出</w:t>
            </w:r>
            <w:r>
              <w:rPr>
                <w:sz w:val="20"/>
              </w:rPr>
              <w:t xml:space="preserve"> </w:t>
            </w:r>
          </w:p>
        </w:tc>
        <w:tc>
          <w:tcPr>
            <w:tcW w:w="1016" w:type="dxa"/>
          </w:tcPr>
          <w:p w14:paraId="06C420FC" w14:textId="77777777" w:rsidR="00213317" w:rsidRDefault="0082023F">
            <w:pPr>
              <w:pStyle w:val="TableParagraph"/>
              <w:ind w:right="-15"/>
              <w:rPr>
                <w:sz w:val="20"/>
              </w:rPr>
            </w:pPr>
            <w:r>
              <w:rPr>
                <w:sz w:val="20"/>
              </w:rPr>
              <w:t xml:space="preserve">0.00 </w:t>
            </w:r>
          </w:p>
        </w:tc>
      </w:tr>
      <w:tr w:rsidR="00213317" w14:paraId="22BCB39E" w14:textId="77777777">
        <w:trPr>
          <w:trHeight w:val="623"/>
        </w:trPr>
        <w:tc>
          <w:tcPr>
            <w:tcW w:w="716" w:type="dxa"/>
            <w:shd w:val="clear" w:color="auto" w:fill="C0C0C0"/>
          </w:tcPr>
          <w:p w14:paraId="738ACB4B" w14:textId="77777777" w:rsidR="00213317" w:rsidRDefault="00213317">
            <w:pPr>
              <w:pStyle w:val="TableParagraph"/>
              <w:spacing w:before="4"/>
              <w:jc w:val="left"/>
              <w:rPr>
                <w:sz w:val="14"/>
              </w:rPr>
            </w:pPr>
          </w:p>
          <w:p w14:paraId="2EA5E140" w14:textId="77777777" w:rsidR="00213317" w:rsidRDefault="0082023F">
            <w:pPr>
              <w:pStyle w:val="TableParagraph"/>
              <w:spacing w:before="0"/>
              <w:ind w:left="107" w:right="-15"/>
              <w:jc w:val="left"/>
              <w:rPr>
                <w:sz w:val="20"/>
              </w:rPr>
            </w:pPr>
            <w:r>
              <w:rPr>
                <w:sz w:val="20"/>
              </w:rPr>
              <w:t xml:space="preserve">30309 </w:t>
            </w:r>
          </w:p>
        </w:tc>
        <w:tc>
          <w:tcPr>
            <w:tcW w:w="3274" w:type="dxa"/>
            <w:shd w:val="clear" w:color="auto" w:fill="C0C0C0"/>
          </w:tcPr>
          <w:p w14:paraId="2CBF2865" w14:textId="77777777" w:rsidR="00213317" w:rsidRDefault="00213317">
            <w:pPr>
              <w:pStyle w:val="TableParagraph"/>
              <w:spacing w:before="4"/>
              <w:jc w:val="left"/>
              <w:rPr>
                <w:sz w:val="14"/>
              </w:rPr>
            </w:pPr>
          </w:p>
          <w:p w14:paraId="3C7D83DB" w14:textId="77777777" w:rsidR="00213317" w:rsidRDefault="0082023F">
            <w:pPr>
              <w:pStyle w:val="TableParagraph"/>
              <w:spacing w:before="0"/>
              <w:ind w:left="109"/>
              <w:jc w:val="left"/>
              <w:rPr>
                <w:sz w:val="20"/>
              </w:rPr>
            </w:pPr>
            <w:r>
              <w:rPr>
                <w:w w:val="99"/>
                <w:sz w:val="20"/>
              </w:rPr>
              <w:t xml:space="preserve">  </w:t>
            </w:r>
            <w:r>
              <w:rPr>
                <w:sz w:val="20"/>
              </w:rPr>
              <w:t>奖励金</w:t>
            </w:r>
            <w:r>
              <w:rPr>
                <w:sz w:val="20"/>
              </w:rPr>
              <w:t xml:space="preserve"> </w:t>
            </w:r>
          </w:p>
        </w:tc>
        <w:tc>
          <w:tcPr>
            <w:tcW w:w="1092" w:type="dxa"/>
          </w:tcPr>
          <w:p w14:paraId="3638483E" w14:textId="77777777" w:rsidR="00213317" w:rsidRDefault="00213317">
            <w:pPr>
              <w:pStyle w:val="TableParagraph"/>
              <w:spacing w:before="4"/>
              <w:jc w:val="left"/>
              <w:rPr>
                <w:sz w:val="14"/>
              </w:rPr>
            </w:pPr>
          </w:p>
          <w:p w14:paraId="28384AA4" w14:textId="77777777" w:rsidR="00213317" w:rsidRDefault="0082023F">
            <w:pPr>
              <w:pStyle w:val="TableParagraph"/>
              <w:spacing w:before="0"/>
              <w:ind w:right="-15"/>
              <w:rPr>
                <w:sz w:val="20"/>
              </w:rPr>
            </w:pPr>
            <w:r>
              <w:rPr>
                <w:sz w:val="20"/>
              </w:rPr>
              <w:t xml:space="preserve">0.00 </w:t>
            </w:r>
          </w:p>
        </w:tc>
        <w:tc>
          <w:tcPr>
            <w:tcW w:w="715" w:type="dxa"/>
            <w:shd w:val="clear" w:color="auto" w:fill="C0C0C0"/>
          </w:tcPr>
          <w:p w14:paraId="1294406F" w14:textId="77777777" w:rsidR="00213317" w:rsidRDefault="00213317">
            <w:pPr>
              <w:pStyle w:val="TableParagraph"/>
              <w:spacing w:before="4"/>
              <w:jc w:val="left"/>
              <w:rPr>
                <w:sz w:val="14"/>
              </w:rPr>
            </w:pPr>
          </w:p>
          <w:p w14:paraId="5C78A768" w14:textId="77777777" w:rsidR="00213317" w:rsidRDefault="0082023F">
            <w:pPr>
              <w:pStyle w:val="TableParagraph"/>
              <w:spacing w:before="0"/>
              <w:ind w:right="-15"/>
              <w:rPr>
                <w:sz w:val="20"/>
              </w:rPr>
            </w:pPr>
            <w:r>
              <w:rPr>
                <w:sz w:val="20"/>
              </w:rPr>
              <w:t xml:space="preserve">30229 </w:t>
            </w:r>
          </w:p>
        </w:tc>
        <w:tc>
          <w:tcPr>
            <w:tcW w:w="2460" w:type="dxa"/>
            <w:shd w:val="clear" w:color="auto" w:fill="C0C0C0"/>
          </w:tcPr>
          <w:p w14:paraId="1BBB2CC1" w14:textId="77777777" w:rsidR="00213317" w:rsidRDefault="00213317">
            <w:pPr>
              <w:pStyle w:val="TableParagraph"/>
              <w:spacing w:before="4"/>
              <w:jc w:val="left"/>
              <w:rPr>
                <w:sz w:val="14"/>
              </w:rPr>
            </w:pPr>
          </w:p>
          <w:p w14:paraId="76B0B822" w14:textId="77777777" w:rsidR="00213317" w:rsidRDefault="0082023F">
            <w:pPr>
              <w:pStyle w:val="TableParagraph"/>
              <w:spacing w:before="0"/>
              <w:ind w:left="107"/>
              <w:jc w:val="left"/>
              <w:rPr>
                <w:sz w:val="20"/>
              </w:rPr>
            </w:pPr>
            <w:r>
              <w:rPr>
                <w:w w:val="99"/>
                <w:sz w:val="20"/>
              </w:rPr>
              <w:t xml:space="preserve">  </w:t>
            </w:r>
            <w:r>
              <w:rPr>
                <w:sz w:val="20"/>
              </w:rPr>
              <w:t>福利费</w:t>
            </w:r>
            <w:r>
              <w:rPr>
                <w:sz w:val="20"/>
              </w:rPr>
              <w:t xml:space="preserve"> </w:t>
            </w:r>
          </w:p>
        </w:tc>
        <w:tc>
          <w:tcPr>
            <w:tcW w:w="1092" w:type="dxa"/>
          </w:tcPr>
          <w:p w14:paraId="7494F040" w14:textId="77777777" w:rsidR="00213317" w:rsidRDefault="00213317">
            <w:pPr>
              <w:pStyle w:val="TableParagraph"/>
              <w:spacing w:before="4"/>
              <w:jc w:val="left"/>
              <w:rPr>
                <w:sz w:val="14"/>
              </w:rPr>
            </w:pPr>
          </w:p>
          <w:p w14:paraId="10D1C9DA" w14:textId="77777777" w:rsidR="00213317" w:rsidRDefault="0082023F">
            <w:pPr>
              <w:pStyle w:val="TableParagraph"/>
              <w:spacing w:before="0"/>
              <w:ind w:right="-15"/>
              <w:rPr>
                <w:sz w:val="20"/>
              </w:rPr>
            </w:pPr>
            <w:r>
              <w:rPr>
                <w:sz w:val="20"/>
              </w:rPr>
              <w:t xml:space="preserve">0.00 </w:t>
            </w:r>
          </w:p>
        </w:tc>
        <w:tc>
          <w:tcPr>
            <w:tcW w:w="716" w:type="dxa"/>
            <w:shd w:val="clear" w:color="auto" w:fill="C0C0C0"/>
          </w:tcPr>
          <w:p w14:paraId="5B397ABF" w14:textId="77777777" w:rsidR="00213317" w:rsidRDefault="00213317">
            <w:pPr>
              <w:pStyle w:val="TableParagraph"/>
              <w:spacing w:before="4"/>
              <w:jc w:val="left"/>
              <w:rPr>
                <w:sz w:val="14"/>
              </w:rPr>
            </w:pPr>
          </w:p>
          <w:p w14:paraId="4726E753" w14:textId="77777777" w:rsidR="00213317" w:rsidRDefault="0082023F">
            <w:pPr>
              <w:pStyle w:val="TableParagraph"/>
              <w:spacing w:before="0"/>
              <w:ind w:left="108" w:right="-15"/>
              <w:jc w:val="left"/>
              <w:rPr>
                <w:sz w:val="20"/>
              </w:rPr>
            </w:pPr>
            <w:r>
              <w:rPr>
                <w:sz w:val="20"/>
              </w:rPr>
              <w:t xml:space="preserve">39908 </w:t>
            </w:r>
          </w:p>
        </w:tc>
        <w:tc>
          <w:tcPr>
            <w:tcW w:w="3553" w:type="dxa"/>
            <w:shd w:val="clear" w:color="auto" w:fill="C0C0C0"/>
          </w:tcPr>
          <w:p w14:paraId="3A85313F" w14:textId="77777777" w:rsidR="00213317" w:rsidRDefault="0082023F">
            <w:pPr>
              <w:pStyle w:val="TableParagraph"/>
              <w:spacing w:before="27"/>
              <w:ind w:left="107"/>
              <w:jc w:val="left"/>
              <w:rPr>
                <w:sz w:val="20"/>
              </w:rPr>
            </w:pPr>
            <w:r>
              <w:rPr>
                <w:w w:val="99"/>
                <w:sz w:val="20"/>
              </w:rPr>
              <w:t xml:space="preserve">  </w:t>
            </w:r>
            <w:r>
              <w:rPr>
                <w:sz w:val="20"/>
              </w:rPr>
              <w:t>对民间非营利组织和群众性自治组</w:t>
            </w:r>
          </w:p>
          <w:p w14:paraId="22BF0C6A" w14:textId="77777777" w:rsidR="00213317" w:rsidRDefault="0082023F">
            <w:pPr>
              <w:pStyle w:val="TableParagraph"/>
              <w:spacing w:before="56"/>
              <w:ind w:left="107"/>
              <w:jc w:val="left"/>
              <w:rPr>
                <w:sz w:val="20"/>
              </w:rPr>
            </w:pPr>
            <w:r>
              <w:rPr>
                <w:sz w:val="20"/>
              </w:rPr>
              <w:t>织补贴</w:t>
            </w:r>
            <w:r>
              <w:rPr>
                <w:sz w:val="20"/>
              </w:rPr>
              <w:t xml:space="preserve"> </w:t>
            </w:r>
          </w:p>
        </w:tc>
        <w:tc>
          <w:tcPr>
            <w:tcW w:w="1016" w:type="dxa"/>
          </w:tcPr>
          <w:p w14:paraId="164BFFC6" w14:textId="77777777" w:rsidR="00213317" w:rsidRDefault="00213317">
            <w:pPr>
              <w:pStyle w:val="TableParagraph"/>
              <w:spacing w:before="4"/>
              <w:jc w:val="left"/>
              <w:rPr>
                <w:sz w:val="14"/>
              </w:rPr>
            </w:pPr>
          </w:p>
          <w:p w14:paraId="7CA00A6B" w14:textId="77777777" w:rsidR="00213317" w:rsidRDefault="0082023F">
            <w:pPr>
              <w:pStyle w:val="TableParagraph"/>
              <w:spacing w:before="0"/>
              <w:ind w:right="-15"/>
              <w:rPr>
                <w:sz w:val="20"/>
              </w:rPr>
            </w:pPr>
            <w:r>
              <w:rPr>
                <w:sz w:val="20"/>
              </w:rPr>
              <w:t xml:space="preserve">0.00 </w:t>
            </w:r>
          </w:p>
        </w:tc>
      </w:tr>
      <w:tr w:rsidR="00213317" w14:paraId="61B057B2" w14:textId="77777777">
        <w:trPr>
          <w:trHeight w:val="311"/>
        </w:trPr>
        <w:tc>
          <w:tcPr>
            <w:tcW w:w="716" w:type="dxa"/>
            <w:shd w:val="clear" w:color="auto" w:fill="C0C0C0"/>
          </w:tcPr>
          <w:p w14:paraId="3C437AE8" w14:textId="77777777" w:rsidR="00213317" w:rsidRDefault="0082023F">
            <w:pPr>
              <w:pStyle w:val="TableParagraph"/>
              <w:spacing w:before="27"/>
              <w:ind w:left="107" w:right="-15"/>
              <w:jc w:val="left"/>
              <w:rPr>
                <w:sz w:val="20"/>
              </w:rPr>
            </w:pPr>
            <w:r>
              <w:rPr>
                <w:sz w:val="20"/>
              </w:rPr>
              <w:t xml:space="preserve">30310 </w:t>
            </w:r>
          </w:p>
        </w:tc>
        <w:tc>
          <w:tcPr>
            <w:tcW w:w="3274" w:type="dxa"/>
            <w:shd w:val="clear" w:color="auto" w:fill="C0C0C0"/>
          </w:tcPr>
          <w:p w14:paraId="03CEED34" w14:textId="77777777" w:rsidR="00213317" w:rsidRDefault="0082023F">
            <w:pPr>
              <w:pStyle w:val="TableParagraph"/>
              <w:spacing w:before="27"/>
              <w:ind w:left="109"/>
              <w:jc w:val="left"/>
              <w:rPr>
                <w:sz w:val="20"/>
              </w:rPr>
            </w:pPr>
            <w:r>
              <w:rPr>
                <w:w w:val="99"/>
                <w:sz w:val="20"/>
              </w:rPr>
              <w:t xml:space="preserve">  </w:t>
            </w:r>
            <w:r>
              <w:rPr>
                <w:sz w:val="20"/>
              </w:rPr>
              <w:t>个人农业生产补贴</w:t>
            </w:r>
            <w:r>
              <w:rPr>
                <w:sz w:val="20"/>
              </w:rPr>
              <w:t xml:space="preserve"> </w:t>
            </w:r>
          </w:p>
        </w:tc>
        <w:tc>
          <w:tcPr>
            <w:tcW w:w="1092" w:type="dxa"/>
          </w:tcPr>
          <w:p w14:paraId="346E8BFA" w14:textId="77777777" w:rsidR="00213317" w:rsidRDefault="0082023F">
            <w:pPr>
              <w:pStyle w:val="TableParagraph"/>
              <w:spacing w:before="27"/>
              <w:ind w:right="-15"/>
              <w:rPr>
                <w:sz w:val="20"/>
              </w:rPr>
            </w:pPr>
            <w:r>
              <w:rPr>
                <w:sz w:val="20"/>
              </w:rPr>
              <w:t xml:space="preserve">0.00 </w:t>
            </w:r>
          </w:p>
        </w:tc>
        <w:tc>
          <w:tcPr>
            <w:tcW w:w="715" w:type="dxa"/>
            <w:shd w:val="clear" w:color="auto" w:fill="C0C0C0"/>
          </w:tcPr>
          <w:p w14:paraId="0FFCD67B" w14:textId="77777777" w:rsidR="00213317" w:rsidRDefault="0082023F">
            <w:pPr>
              <w:pStyle w:val="TableParagraph"/>
              <w:spacing w:before="27"/>
              <w:ind w:right="-15"/>
              <w:rPr>
                <w:sz w:val="20"/>
              </w:rPr>
            </w:pPr>
            <w:r>
              <w:rPr>
                <w:sz w:val="20"/>
              </w:rPr>
              <w:t xml:space="preserve">30231 </w:t>
            </w:r>
          </w:p>
        </w:tc>
        <w:tc>
          <w:tcPr>
            <w:tcW w:w="2460" w:type="dxa"/>
            <w:shd w:val="clear" w:color="auto" w:fill="C0C0C0"/>
          </w:tcPr>
          <w:p w14:paraId="71BCEC4C" w14:textId="77777777" w:rsidR="00213317" w:rsidRDefault="0082023F">
            <w:pPr>
              <w:pStyle w:val="TableParagraph"/>
              <w:spacing w:before="27"/>
              <w:ind w:left="107"/>
              <w:jc w:val="left"/>
              <w:rPr>
                <w:sz w:val="20"/>
              </w:rPr>
            </w:pPr>
            <w:r>
              <w:rPr>
                <w:w w:val="99"/>
                <w:sz w:val="20"/>
              </w:rPr>
              <w:t xml:space="preserve">  </w:t>
            </w:r>
            <w:r>
              <w:rPr>
                <w:sz w:val="20"/>
              </w:rPr>
              <w:t>公务用车运行维护费</w:t>
            </w:r>
            <w:r>
              <w:rPr>
                <w:sz w:val="20"/>
              </w:rPr>
              <w:t xml:space="preserve"> </w:t>
            </w:r>
          </w:p>
        </w:tc>
        <w:tc>
          <w:tcPr>
            <w:tcW w:w="1092" w:type="dxa"/>
          </w:tcPr>
          <w:p w14:paraId="77C2019D" w14:textId="77777777" w:rsidR="00213317" w:rsidRDefault="0082023F">
            <w:pPr>
              <w:pStyle w:val="TableParagraph"/>
              <w:spacing w:before="27"/>
              <w:ind w:right="-15"/>
              <w:rPr>
                <w:sz w:val="20"/>
              </w:rPr>
            </w:pPr>
            <w:r>
              <w:rPr>
                <w:sz w:val="20"/>
              </w:rPr>
              <w:t xml:space="preserve">10.69 </w:t>
            </w:r>
          </w:p>
        </w:tc>
        <w:tc>
          <w:tcPr>
            <w:tcW w:w="716" w:type="dxa"/>
            <w:shd w:val="clear" w:color="auto" w:fill="C0C0C0"/>
          </w:tcPr>
          <w:p w14:paraId="68C4D45A" w14:textId="77777777" w:rsidR="00213317" w:rsidRDefault="0082023F">
            <w:pPr>
              <w:pStyle w:val="TableParagraph"/>
              <w:spacing w:before="27"/>
              <w:ind w:left="108" w:right="-15"/>
              <w:jc w:val="left"/>
              <w:rPr>
                <w:sz w:val="20"/>
              </w:rPr>
            </w:pPr>
            <w:r>
              <w:rPr>
                <w:sz w:val="20"/>
              </w:rPr>
              <w:t xml:space="preserve">39999 </w:t>
            </w:r>
          </w:p>
        </w:tc>
        <w:tc>
          <w:tcPr>
            <w:tcW w:w="3553" w:type="dxa"/>
            <w:shd w:val="clear" w:color="auto" w:fill="C0C0C0"/>
          </w:tcPr>
          <w:p w14:paraId="62136552" w14:textId="77777777" w:rsidR="00213317" w:rsidRDefault="0082023F">
            <w:pPr>
              <w:pStyle w:val="TableParagraph"/>
              <w:spacing w:before="27"/>
              <w:ind w:left="107"/>
              <w:jc w:val="left"/>
              <w:rPr>
                <w:sz w:val="20"/>
              </w:rPr>
            </w:pPr>
            <w:r>
              <w:rPr>
                <w:w w:val="99"/>
                <w:sz w:val="20"/>
              </w:rPr>
              <w:t xml:space="preserve">  </w:t>
            </w:r>
            <w:r>
              <w:rPr>
                <w:sz w:val="20"/>
              </w:rPr>
              <w:t>其他支出</w:t>
            </w:r>
            <w:r>
              <w:rPr>
                <w:sz w:val="20"/>
              </w:rPr>
              <w:t xml:space="preserve"> </w:t>
            </w:r>
          </w:p>
        </w:tc>
        <w:tc>
          <w:tcPr>
            <w:tcW w:w="1016" w:type="dxa"/>
          </w:tcPr>
          <w:p w14:paraId="1D22F8D2" w14:textId="77777777" w:rsidR="00213317" w:rsidRDefault="0082023F">
            <w:pPr>
              <w:pStyle w:val="TableParagraph"/>
              <w:spacing w:before="27"/>
              <w:ind w:right="-15"/>
              <w:rPr>
                <w:sz w:val="20"/>
              </w:rPr>
            </w:pPr>
            <w:r>
              <w:rPr>
                <w:sz w:val="20"/>
              </w:rPr>
              <w:t xml:space="preserve">0.00 </w:t>
            </w:r>
          </w:p>
        </w:tc>
      </w:tr>
      <w:tr w:rsidR="00213317" w14:paraId="1A68A083" w14:textId="77777777">
        <w:trPr>
          <w:trHeight w:val="311"/>
        </w:trPr>
        <w:tc>
          <w:tcPr>
            <w:tcW w:w="716" w:type="dxa"/>
            <w:shd w:val="clear" w:color="auto" w:fill="C0C0C0"/>
          </w:tcPr>
          <w:p w14:paraId="45212579" w14:textId="77777777" w:rsidR="00213317" w:rsidRDefault="0082023F">
            <w:pPr>
              <w:pStyle w:val="TableParagraph"/>
              <w:ind w:left="107" w:right="-15"/>
              <w:jc w:val="left"/>
              <w:rPr>
                <w:sz w:val="20"/>
              </w:rPr>
            </w:pPr>
            <w:r>
              <w:rPr>
                <w:sz w:val="20"/>
              </w:rPr>
              <w:t xml:space="preserve">30399 </w:t>
            </w:r>
          </w:p>
        </w:tc>
        <w:tc>
          <w:tcPr>
            <w:tcW w:w="3274" w:type="dxa"/>
            <w:shd w:val="clear" w:color="auto" w:fill="C0C0C0"/>
          </w:tcPr>
          <w:p w14:paraId="23A77CAF" w14:textId="77777777" w:rsidR="00213317" w:rsidRDefault="0082023F">
            <w:pPr>
              <w:pStyle w:val="TableParagraph"/>
              <w:ind w:left="109"/>
              <w:jc w:val="left"/>
              <w:rPr>
                <w:sz w:val="20"/>
              </w:rPr>
            </w:pPr>
            <w:r>
              <w:rPr>
                <w:w w:val="99"/>
                <w:sz w:val="20"/>
              </w:rPr>
              <w:t xml:space="preserve">  </w:t>
            </w:r>
            <w:r>
              <w:rPr>
                <w:sz w:val="20"/>
              </w:rPr>
              <w:t>其他对个人和家庭的补助</w:t>
            </w:r>
            <w:r>
              <w:rPr>
                <w:sz w:val="20"/>
              </w:rPr>
              <w:t xml:space="preserve"> </w:t>
            </w:r>
          </w:p>
        </w:tc>
        <w:tc>
          <w:tcPr>
            <w:tcW w:w="1092" w:type="dxa"/>
          </w:tcPr>
          <w:p w14:paraId="6B67045D" w14:textId="77777777" w:rsidR="00213317" w:rsidRDefault="0082023F">
            <w:pPr>
              <w:pStyle w:val="TableParagraph"/>
              <w:ind w:right="-15"/>
              <w:rPr>
                <w:sz w:val="20"/>
              </w:rPr>
            </w:pPr>
            <w:r>
              <w:rPr>
                <w:sz w:val="20"/>
              </w:rPr>
              <w:t xml:space="preserve">0.30 </w:t>
            </w:r>
          </w:p>
        </w:tc>
        <w:tc>
          <w:tcPr>
            <w:tcW w:w="715" w:type="dxa"/>
            <w:shd w:val="clear" w:color="auto" w:fill="C0C0C0"/>
          </w:tcPr>
          <w:p w14:paraId="6A1F45DD" w14:textId="77777777" w:rsidR="00213317" w:rsidRDefault="0082023F">
            <w:pPr>
              <w:pStyle w:val="TableParagraph"/>
              <w:ind w:right="-15"/>
              <w:rPr>
                <w:sz w:val="20"/>
              </w:rPr>
            </w:pPr>
            <w:r>
              <w:rPr>
                <w:sz w:val="20"/>
              </w:rPr>
              <w:t xml:space="preserve">30239 </w:t>
            </w:r>
          </w:p>
        </w:tc>
        <w:tc>
          <w:tcPr>
            <w:tcW w:w="2460" w:type="dxa"/>
            <w:shd w:val="clear" w:color="auto" w:fill="C0C0C0"/>
          </w:tcPr>
          <w:p w14:paraId="4CC826A5" w14:textId="77777777" w:rsidR="00213317" w:rsidRDefault="0082023F">
            <w:pPr>
              <w:pStyle w:val="TableParagraph"/>
              <w:ind w:left="107"/>
              <w:jc w:val="left"/>
              <w:rPr>
                <w:sz w:val="20"/>
              </w:rPr>
            </w:pPr>
            <w:r>
              <w:rPr>
                <w:w w:val="99"/>
                <w:sz w:val="20"/>
              </w:rPr>
              <w:t xml:space="preserve">  </w:t>
            </w:r>
            <w:r>
              <w:rPr>
                <w:sz w:val="20"/>
              </w:rPr>
              <w:t>其他交通费用</w:t>
            </w:r>
            <w:r>
              <w:rPr>
                <w:sz w:val="20"/>
              </w:rPr>
              <w:t xml:space="preserve"> </w:t>
            </w:r>
          </w:p>
        </w:tc>
        <w:tc>
          <w:tcPr>
            <w:tcW w:w="1092" w:type="dxa"/>
          </w:tcPr>
          <w:p w14:paraId="357F6F58" w14:textId="77777777" w:rsidR="00213317" w:rsidRDefault="0082023F">
            <w:pPr>
              <w:pStyle w:val="TableParagraph"/>
              <w:ind w:right="-15"/>
              <w:rPr>
                <w:sz w:val="20"/>
              </w:rPr>
            </w:pPr>
            <w:r>
              <w:rPr>
                <w:sz w:val="20"/>
              </w:rPr>
              <w:t xml:space="preserve">98.89 </w:t>
            </w:r>
          </w:p>
        </w:tc>
        <w:tc>
          <w:tcPr>
            <w:tcW w:w="716" w:type="dxa"/>
            <w:shd w:val="clear" w:color="auto" w:fill="C0C0C0"/>
          </w:tcPr>
          <w:p w14:paraId="74DF4FEB" w14:textId="77777777" w:rsidR="00213317" w:rsidRDefault="0082023F">
            <w:pPr>
              <w:pStyle w:val="TableParagraph"/>
              <w:ind w:left="108"/>
              <w:jc w:val="left"/>
              <w:rPr>
                <w:sz w:val="20"/>
              </w:rPr>
            </w:pPr>
            <w:r>
              <w:rPr>
                <w:w w:val="99"/>
                <w:sz w:val="20"/>
              </w:rPr>
              <w:t xml:space="preserve"> </w:t>
            </w:r>
            <w:r>
              <w:rPr>
                <w:spacing w:val="-1"/>
                <w:sz w:val="20"/>
              </w:rPr>
              <w:t xml:space="preserve"> </w:t>
            </w:r>
            <w:r>
              <w:rPr>
                <w:w w:val="99"/>
                <w:sz w:val="20"/>
              </w:rPr>
              <w:t xml:space="preserve"> </w:t>
            </w:r>
          </w:p>
        </w:tc>
        <w:tc>
          <w:tcPr>
            <w:tcW w:w="3553" w:type="dxa"/>
            <w:shd w:val="clear" w:color="auto" w:fill="C0C0C0"/>
          </w:tcPr>
          <w:p w14:paraId="3609D91E" w14:textId="77777777" w:rsidR="00213317" w:rsidRDefault="0082023F">
            <w:pPr>
              <w:pStyle w:val="TableParagraph"/>
              <w:ind w:left="107"/>
              <w:jc w:val="left"/>
              <w:rPr>
                <w:sz w:val="20"/>
              </w:rPr>
            </w:pPr>
            <w:r>
              <w:rPr>
                <w:w w:val="99"/>
                <w:sz w:val="20"/>
              </w:rPr>
              <w:t xml:space="preserve"> </w:t>
            </w:r>
            <w:r>
              <w:rPr>
                <w:spacing w:val="-1"/>
                <w:sz w:val="20"/>
              </w:rPr>
              <w:t xml:space="preserve"> </w:t>
            </w:r>
            <w:r>
              <w:rPr>
                <w:w w:val="99"/>
                <w:sz w:val="20"/>
              </w:rPr>
              <w:t xml:space="preserve"> </w:t>
            </w:r>
          </w:p>
        </w:tc>
        <w:tc>
          <w:tcPr>
            <w:tcW w:w="1016" w:type="dxa"/>
          </w:tcPr>
          <w:p w14:paraId="32DB195C" w14:textId="77777777" w:rsidR="00213317" w:rsidRDefault="0082023F">
            <w:pPr>
              <w:pStyle w:val="TableParagraph"/>
              <w:ind w:right="-15"/>
              <w:rPr>
                <w:sz w:val="20"/>
              </w:rPr>
            </w:pPr>
            <w:r>
              <w:rPr>
                <w:w w:val="99"/>
                <w:sz w:val="20"/>
              </w:rPr>
              <w:t xml:space="preserve"> </w:t>
            </w:r>
          </w:p>
        </w:tc>
      </w:tr>
      <w:tr w:rsidR="00213317" w14:paraId="5AB1405E" w14:textId="77777777">
        <w:trPr>
          <w:trHeight w:val="314"/>
        </w:trPr>
        <w:tc>
          <w:tcPr>
            <w:tcW w:w="716" w:type="dxa"/>
            <w:shd w:val="clear" w:color="auto" w:fill="C0C0C0"/>
          </w:tcPr>
          <w:p w14:paraId="3AE27D02" w14:textId="77777777" w:rsidR="00213317" w:rsidRDefault="0082023F">
            <w:pPr>
              <w:pStyle w:val="TableParagraph"/>
              <w:spacing w:before="30"/>
              <w:ind w:left="107"/>
              <w:jc w:val="left"/>
              <w:rPr>
                <w:sz w:val="20"/>
              </w:rPr>
            </w:pPr>
            <w:r>
              <w:rPr>
                <w:w w:val="99"/>
                <w:sz w:val="20"/>
              </w:rPr>
              <w:t xml:space="preserve"> </w:t>
            </w:r>
            <w:r>
              <w:rPr>
                <w:spacing w:val="-1"/>
                <w:sz w:val="20"/>
              </w:rPr>
              <w:t xml:space="preserve"> </w:t>
            </w:r>
            <w:r>
              <w:rPr>
                <w:w w:val="99"/>
                <w:sz w:val="20"/>
              </w:rPr>
              <w:t xml:space="preserve"> </w:t>
            </w:r>
          </w:p>
        </w:tc>
        <w:tc>
          <w:tcPr>
            <w:tcW w:w="3274" w:type="dxa"/>
            <w:shd w:val="clear" w:color="auto" w:fill="C0C0C0"/>
          </w:tcPr>
          <w:p w14:paraId="1DE29124" w14:textId="77777777" w:rsidR="00213317" w:rsidRDefault="0082023F">
            <w:pPr>
              <w:pStyle w:val="TableParagraph"/>
              <w:spacing w:before="30"/>
              <w:ind w:left="109"/>
              <w:jc w:val="left"/>
              <w:rPr>
                <w:sz w:val="20"/>
              </w:rPr>
            </w:pPr>
            <w:r>
              <w:rPr>
                <w:w w:val="99"/>
                <w:sz w:val="20"/>
              </w:rPr>
              <w:t xml:space="preserve"> </w:t>
            </w:r>
            <w:r>
              <w:rPr>
                <w:spacing w:val="-1"/>
                <w:sz w:val="20"/>
              </w:rPr>
              <w:t xml:space="preserve"> </w:t>
            </w:r>
            <w:r>
              <w:rPr>
                <w:w w:val="99"/>
                <w:sz w:val="20"/>
              </w:rPr>
              <w:t xml:space="preserve"> </w:t>
            </w:r>
          </w:p>
        </w:tc>
        <w:tc>
          <w:tcPr>
            <w:tcW w:w="1092" w:type="dxa"/>
          </w:tcPr>
          <w:p w14:paraId="17E6DCA2" w14:textId="77777777" w:rsidR="00213317" w:rsidRDefault="0082023F">
            <w:pPr>
              <w:pStyle w:val="TableParagraph"/>
              <w:spacing w:before="30"/>
              <w:ind w:right="-15"/>
              <w:rPr>
                <w:sz w:val="20"/>
              </w:rPr>
            </w:pPr>
            <w:r>
              <w:rPr>
                <w:w w:val="99"/>
                <w:sz w:val="20"/>
              </w:rPr>
              <w:t xml:space="preserve"> </w:t>
            </w:r>
          </w:p>
        </w:tc>
        <w:tc>
          <w:tcPr>
            <w:tcW w:w="715" w:type="dxa"/>
            <w:shd w:val="clear" w:color="auto" w:fill="C0C0C0"/>
          </w:tcPr>
          <w:p w14:paraId="0EAB026E" w14:textId="77777777" w:rsidR="00213317" w:rsidRDefault="0082023F">
            <w:pPr>
              <w:pStyle w:val="TableParagraph"/>
              <w:spacing w:before="30"/>
              <w:ind w:right="-15"/>
              <w:rPr>
                <w:sz w:val="20"/>
              </w:rPr>
            </w:pPr>
            <w:r>
              <w:rPr>
                <w:sz w:val="20"/>
              </w:rPr>
              <w:t xml:space="preserve">30240 </w:t>
            </w:r>
          </w:p>
        </w:tc>
        <w:tc>
          <w:tcPr>
            <w:tcW w:w="2460" w:type="dxa"/>
            <w:shd w:val="clear" w:color="auto" w:fill="C0C0C0"/>
          </w:tcPr>
          <w:p w14:paraId="5188E5B1" w14:textId="77777777" w:rsidR="00213317" w:rsidRDefault="0082023F">
            <w:pPr>
              <w:pStyle w:val="TableParagraph"/>
              <w:spacing w:before="30"/>
              <w:ind w:left="107"/>
              <w:jc w:val="left"/>
              <w:rPr>
                <w:sz w:val="20"/>
              </w:rPr>
            </w:pPr>
            <w:r>
              <w:rPr>
                <w:w w:val="99"/>
                <w:sz w:val="20"/>
              </w:rPr>
              <w:t xml:space="preserve">  </w:t>
            </w:r>
            <w:r>
              <w:rPr>
                <w:sz w:val="20"/>
              </w:rPr>
              <w:t>税金及附加费用</w:t>
            </w:r>
            <w:r>
              <w:rPr>
                <w:sz w:val="20"/>
              </w:rPr>
              <w:t xml:space="preserve"> </w:t>
            </w:r>
          </w:p>
        </w:tc>
        <w:tc>
          <w:tcPr>
            <w:tcW w:w="1092" w:type="dxa"/>
          </w:tcPr>
          <w:p w14:paraId="0BE085D4" w14:textId="77777777" w:rsidR="00213317" w:rsidRDefault="0082023F">
            <w:pPr>
              <w:pStyle w:val="TableParagraph"/>
              <w:spacing w:before="30"/>
              <w:ind w:right="-15"/>
              <w:rPr>
                <w:sz w:val="20"/>
              </w:rPr>
            </w:pPr>
            <w:r>
              <w:rPr>
                <w:sz w:val="20"/>
              </w:rPr>
              <w:t xml:space="preserve">0.00 </w:t>
            </w:r>
          </w:p>
        </w:tc>
        <w:tc>
          <w:tcPr>
            <w:tcW w:w="716" w:type="dxa"/>
            <w:shd w:val="clear" w:color="auto" w:fill="C0C0C0"/>
          </w:tcPr>
          <w:p w14:paraId="3F7AD747" w14:textId="77777777" w:rsidR="00213317" w:rsidRDefault="0082023F">
            <w:pPr>
              <w:pStyle w:val="TableParagraph"/>
              <w:spacing w:before="30"/>
              <w:ind w:left="108"/>
              <w:jc w:val="left"/>
              <w:rPr>
                <w:sz w:val="20"/>
              </w:rPr>
            </w:pPr>
            <w:r>
              <w:rPr>
                <w:w w:val="99"/>
                <w:sz w:val="20"/>
              </w:rPr>
              <w:t xml:space="preserve"> </w:t>
            </w:r>
            <w:r>
              <w:rPr>
                <w:spacing w:val="-1"/>
                <w:sz w:val="20"/>
              </w:rPr>
              <w:t xml:space="preserve"> </w:t>
            </w:r>
            <w:r>
              <w:rPr>
                <w:w w:val="99"/>
                <w:sz w:val="20"/>
              </w:rPr>
              <w:t xml:space="preserve"> </w:t>
            </w:r>
          </w:p>
        </w:tc>
        <w:tc>
          <w:tcPr>
            <w:tcW w:w="3553" w:type="dxa"/>
            <w:shd w:val="clear" w:color="auto" w:fill="C0C0C0"/>
          </w:tcPr>
          <w:p w14:paraId="66A1A0A6" w14:textId="77777777" w:rsidR="00213317" w:rsidRDefault="0082023F">
            <w:pPr>
              <w:pStyle w:val="TableParagraph"/>
              <w:spacing w:before="30"/>
              <w:ind w:left="107"/>
              <w:jc w:val="left"/>
              <w:rPr>
                <w:sz w:val="20"/>
              </w:rPr>
            </w:pPr>
            <w:r>
              <w:rPr>
                <w:w w:val="99"/>
                <w:sz w:val="20"/>
              </w:rPr>
              <w:t xml:space="preserve"> </w:t>
            </w:r>
            <w:r>
              <w:rPr>
                <w:spacing w:val="-1"/>
                <w:sz w:val="20"/>
              </w:rPr>
              <w:t xml:space="preserve"> </w:t>
            </w:r>
            <w:r>
              <w:rPr>
                <w:w w:val="99"/>
                <w:sz w:val="20"/>
              </w:rPr>
              <w:t xml:space="preserve"> </w:t>
            </w:r>
          </w:p>
        </w:tc>
        <w:tc>
          <w:tcPr>
            <w:tcW w:w="1016" w:type="dxa"/>
          </w:tcPr>
          <w:p w14:paraId="619CE2AF" w14:textId="77777777" w:rsidR="00213317" w:rsidRDefault="0082023F">
            <w:pPr>
              <w:pStyle w:val="TableParagraph"/>
              <w:spacing w:before="30"/>
              <w:ind w:right="-15"/>
              <w:rPr>
                <w:sz w:val="20"/>
              </w:rPr>
            </w:pPr>
            <w:r>
              <w:rPr>
                <w:w w:val="99"/>
                <w:sz w:val="20"/>
              </w:rPr>
              <w:t xml:space="preserve"> </w:t>
            </w:r>
          </w:p>
        </w:tc>
      </w:tr>
      <w:tr w:rsidR="00213317" w14:paraId="38197FDE" w14:textId="77777777">
        <w:trPr>
          <w:trHeight w:val="311"/>
        </w:trPr>
        <w:tc>
          <w:tcPr>
            <w:tcW w:w="716" w:type="dxa"/>
            <w:shd w:val="clear" w:color="auto" w:fill="C0C0C0"/>
          </w:tcPr>
          <w:p w14:paraId="5CFF4C75"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3274" w:type="dxa"/>
            <w:shd w:val="clear" w:color="auto" w:fill="C0C0C0"/>
          </w:tcPr>
          <w:p w14:paraId="49251D70" w14:textId="77777777" w:rsidR="00213317" w:rsidRDefault="0082023F">
            <w:pPr>
              <w:pStyle w:val="TableParagraph"/>
              <w:spacing w:before="27"/>
              <w:ind w:left="109"/>
              <w:jc w:val="left"/>
              <w:rPr>
                <w:sz w:val="20"/>
              </w:rPr>
            </w:pPr>
            <w:r>
              <w:rPr>
                <w:w w:val="99"/>
                <w:sz w:val="20"/>
              </w:rPr>
              <w:t xml:space="preserve"> </w:t>
            </w:r>
            <w:r>
              <w:rPr>
                <w:spacing w:val="-1"/>
                <w:sz w:val="20"/>
              </w:rPr>
              <w:t xml:space="preserve"> </w:t>
            </w:r>
            <w:r>
              <w:rPr>
                <w:w w:val="99"/>
                <w:sz w:val="20"/>
              </w:rPr>
              <w:t xml:space="preserve"> </w:t>
            </w:r>
          </w:p>
        </w:tc>
        <w:tc>
          <w:tcPr>
            <w:tcW w:w="1092" w:type="dxa"/>
          </w:tcPr>
          <w:p w14:paraId="2FE731F9" w14:textId="77777777" w:rsidR="00213317" w:rsidRDefault="0082023F">
            <w:pPr>
              <w:pStyle w:val="TableParagraph"/>
              <w:spacing w:before="27"/>
              <w:ind w:right="-15"/>
              <w:rPr>
                <w:sz w:val="20"/>
              </w:rPr>
            </w:pPr>
            <w:r>
              <w:rPr>
                <w:w w:val="99"/>
                <w:sz w:val="20"/>
              </w:rPr>
              <w:t xml:space="preserve"> </w:t>
            </w:r>
          </w:p>
        </w:tc>
        <w:tc>
          <w:tcPr>
            <w:tcW w:w="715" w:type="dxa"/>
            <w:shd w:val="clear" w:color="auto" w:fill="C0C0C0"/>
          </w:tcPr>
          <w:p w14:paraId="5374E098" w14:textId="77777777" w:rsidR="00213317" w:rsidRDefault="0082023F">
            <w:pPr>
              <w:pStyle w:val="TableParagraph"/>
              <w:spacing w:before="27"/>
              <w:ind w:right="-15"/>
              <w:rPr>
                <w:sz w:val="20"/>
              </w:rPr>
            </w:pPr>
            <w:r>
              <w:rPr>
                <w:sz w:val="20"/>
              </w:rPr>
              <w:t xml:space="preserve">30299 </w:t>
            </w:r>
          </w:p>
        </w:tc>
        <w:tc>
          <w:tcPr>
            <w:tcW w:w="2460" w:type="dxa"/>
            <w:shd w:val="clear" w:color="auto" w:fill="C0C0C0"/>
          </w:tcPr>
          <w:p w14:paraId="45D8F778" w14:textId="77777777" w:rsidR="00213317" w:rsidRDefault="0082023F">
            <w:pPr>
              <w:pStyle w:val="TableParagraph"/>
              <w:spacing w:before="27"/>
              <w:ind w:left="107"/>
              <w:jc w:val="left"/>
              <w:rPr>
                <w:sz w:val="20"/>
              </w:rPr>
            </w:pPr>
            <w:r>
              <w:rPr>
                <w:w w:val="99"/>
                <w:sz w:val="20"/>
              </w:rPr>
              <w:t xml:space="preserve">  </w:t>
            </w:r>
            <w:r>
              <w:rPr>
                <w:sz w:val="20"/>
              </w:rPr>
              <w:t>其他商品和服务支出</w:t>
            </w:r>
            <w:r>
              <w:rPr>
                <w:sz w:val="20"/>
              </w:rPr>
              <w:t xml:space="preserve"> </w:t>
            </w:r>
          </w:p>
        </w:tc>
        <w:tc>
          <w:tcPr>
            <w:tcW w:w="1092" w:type="dxa"/>
          </w:tcPr>
          <w:p w14:paraId="2F9A7EAD" w14:textId="77777777" w:rsidR="00213317" w:rsidRDefault="0082023F">
            <w:pPr>
              <w:pStyle w:val="TableParagraph"/>
              <w:spacing w:before="27"/>
              <w:ind w:right="-15"/>
              <w:rPr>
                <w:sz w:val="20"/>
              </w:rPr>
            </w:pPr>
            <w:r>
              <w:rPr>
                <w:sz w:val="20"/>
              </w:rPr>
              <w:t xml:space="preserve">31.98 </w:t>
            </w:r>
          </w:p>
        </w:tc>
        <w:tc>
          <w:tcPr>
            <w:tcW w:w="716" w:type="dxa"/>
            <w:shd w:val="clear" w:color="auto" w:fill="C0C0C0"/>
          </w:tcPr>
          <w:p w14:paraId="54FA82A5" w14:textId="77777777" w:rsidR="00213317" w:rsidRDefault="0082023F">
            <w:pPr>
              <w:pStyle w:val="TableParagraph"/>
              <w:spacing w:before="27"/>
              <w:ind w:left="108"/>
              <w:jc w:val="left"/>
              <w:rPr>
                <w:sz w:val="20"/>
              </w:rPr>
            </w:pPr>
            <w:r>
              <w:rPr>
                <w:w w:val="99"/>
                <w:sz w:val="20"/>
              </w:rPr>
              <w:t xml:space="preserve"> </w:t>
            </w:r>
            <w:r>
              <w:rPr>
                <w:spacing w:val="-1"/>
                <w:sz w:val="20"/>
              </w:rPr>
              <w:t xml:space="preserve"> </w:t>
            </w:r>
            <w:r>
              <w:rPr>
                <w:w w:val="99"/>
                <w:sz w:val="20"/>
              </w:rPr>
              <w:t xml:space="preserve"> </w:t>
            </w:r>
          </w:p>
        </w:tc>
        <w:tc>
          <w:tcPr>
            <w:tcW w:w="3553" w:type="dxa"/>
            <w:shd w:val="clear" w:color="auto" w:fill="C0C0C0"/>
          </w:tcPr>
          <w:p w14:paraId="2972DEF1" w14:textId="77777777" w:rsidR="00213317" w:rsidRDefault="0082023F">
            <w:pPr>
              <w:pStyle w:val="TableParagraph"/>
              <w:spacing w:before="27"/>
              <w:ind w:left="107"/>
              <w:jc w:val="left"/>
              <w:rPr>
                <w:sz w:val="20"/>
              </w:rPr>
            </w:pPr>
            <w:r>
              <w:rPr>
                <w:w w:val="99"/>
                <w:sz w:val="20"/>
              </w:rPr>
              <w:t xml:space="preserve"> </w:t>
            </w:r>
            <w:r>
              <w:rPr>
                <w:spacing w:val="-1"/>
                <w:sz w:val="20"/>
              </w:rPr>
              <w:t xml:space="preserve"> </w:t>
            </w:r>
            <w:r>
              <w:rPr>
                <w:w w:val="99"/>
                <w:sz w:val="20"/>
              </w:rPr>
              <w:t xml:space="preserve"> </w:t>
            </w:r>
          </w:p>
        </w:tc>
        <w:tc>
          <w:tcPr>
            <w:tcW w:w="1016" w:type="dxa"/>
          </w:tcPr>
          <w:p w14:paraId="36DF85B7" w14:textId="77777777" w:rsidR="00213317" w:rsidRDefault="0082023F">
            <w:pPr>
              <w:pStyle w:val="TableParagraph"/>
              <w:spacing w:before="27"/>
              <w:ind w:right="-15"/>
              <w:rPr>
                <w:sz w:val="20"/>
              </w:rPr>
            </w:pPr>
            <w:r>
              <w:rPr>
                <w:w w:val="99"/>
                <w:sz w:val="20"/>
              </w:rPr>
              <w:t xml:space="preserve"> </w:t>
            </w:r>
          </w:p>
        </w:tc>
      </w:tr>
      <w:tr w:rsidR="00213317" w14:paraId="3EE45626" w14:textId="77777777">
        <w:trPr>
          <w:trHeight w:val="311"/>
        </w:trPr>
        <w:tc>
          <w:tcPr>
            <w:tcW w:w="3990" w:type="dxa"/>
            <w:gridSpan w:val="2"/>
            <w:shd w:val="clear" w:color="auto" w:fill="C0C0C0"/>
          </w:tcPr>
          <w:p w14:paraId="454B3EF1" w14:textId="77777777" w:rsidR="00213317" w:rsidRDefault="0082023F">
            <w:pPr>
              <w:pStyle w:val="TableParagraph"/>
              <w:spacing w:before="27"/>
              <w:ind w:left="1394"/>
              <w:jc w:val="left"/>
              <w:rPr>
                <w:sz w:val="20"/>
              </w:rPr>
            </w:pPr>
            <w:r>
              <w:rPr>
                <w:sz w:val="20"/>
              </w:rPr>
              <w:t>人员经费合计</w:t>
            </w:r>
            <w:r>
              <w:rPr>
                <w:sz w:val="20"/>
              </w:rPr>
              <w:t xml:space="preserve"> </w:t>
            </w:r>
          </w:p>
        </w:tc>
        <w:tc>
          <w:tcPr>
            <w:tcW w:w="1092" w:type="dxa"/>
          </w:tcPr>
          <w:p w14:paraId="72BA6E7A" w14:textId="77777777" w:rsidR="00213317" w:rsidRDefault="0082023F">
            <w:pPr>
              <w:pStyle w:val="TableParagraph"/>
              <w:spacing w:before="27"/>
              <w:ind w:right="-15"/>
              <w:rPr>
                <w:sz w:val="20"/>
              </w:rPr>
            </w:pPr>
            <w:r>
              <w:rPr>
                <w:sz w:val="20"/>
              </w:rPr>
              <w:t xml:space="preserve">2,486.32 </w:t>
            </w:r>
          </w:p>
        </w:tc>
        <w:tc>
          <w:tcPr>
            <w:tcW w:w="8536" w:type="dxa"/>
            <w:gridSpan w:val="5"/>
            <w:shd w:val="clear" w:color="auto" w:fill="C0C0C0"/>
          </w:tcPr>
          <w:p w14:paraId="752D30BC" w14:textId="77777777" w:rsidR="00213317" w:rsidRDefault="0082023F">
            <w:pPr>
              <w:pStyle w:val="TableParagraph"/>
              <w:spacing w:before="27"/>
              <w:ind w:left="3697" w:right="3589"/>
              <w:jc w:val="center"/>
              <w:rPr>
                <w:sz w:val="20"/>
              </w:rPr>
            </w:pPr>
            <w:r>
              <w:rPr>
                <w:sz w:val="20"/>
              </w:rPr>
              <w:t>公用经费合计</w:t>
            </w:r>
            <w:r>
              <w:rPr>
                <w:sz w:val="20"/>
              </w:rPr>
              <w:t xml:space="preserve"> </w:t>
            </w:r>
          </w:p>
        </w:tc>
        <w:tc>
          <w:tcPr>
            <w:tcW w:w="1016" w:type="dxa"/>
          </w:tcPr>
          <w:p w14:paraId="61B38438" w14:textId="77777777" w:rsidR="00213317" w:rsidRDefault="0082023F">
            <w:pPr>
              <w:pStyle w:val="TableParagraph"/>
              <w:spacing w:before="27"/>
              <w:ind w:right="-15"/>
              <w:rPr>
                <w:sz w:val="20"/>
              </w:rPr>
            </w:pPr>
            <w:r>
              <w:rPr>
                <w:sz w:val="20"/>
              </w:rPr>
              <w:t xml:space="preserve">2,906.74 </w:t>
            </w:r>
          </w:p>
        </w:tc>
      </w:tr>
    </w:tbl>
    <w:p w14:paraId="58C9C8AB" w14:textId="77777777" w:rsidR="00213317" w:rsidRDefault="0082023F">
      <w:pPr>
        <w:spacing w:before="28"/>
        <w:ind w:left="220"/>
        <w:rPr>
          <w:sz w:val="20"/>
        </w:rPr>
      </w:pPr>
      <w:r>
        <w:rPr>
          <w:sz w:val="20"/>
        </w:rPr>
        <w:t>注：本表反映部门本年度一般公共预算财政拨款基本支出明细情况。本表金额转换为万元时，因四舍五入可能存在尾差。</w:t>
      </w:r>
      <w:r>
        <w:rPr>
          <w:sz w:val="20"/>
        </w:rPr>
        <w:t xml:space="preserve"> </w:t>
      </w:r>
    </w:p>
    <w:p w14:paraId="5024324B" w14:textId="77777777" w:rsidR="00213317" w:rsidRDefault="00213317">
      <w:pPr>
        <w:rPr>
          <w:sz w:val="20"/>
        </w:rPr>
        <w:sectPr w:rsidR="00213317">
          <w:pgSz w:w="16840" w:h="11910" w:orient="landscape"/>
          <w:pgMar w:top="1100" w:right="760" w:bottom="920" w:left="1020" w:header="0" w:footer="731" w:gutter="0"/>
          <w:cols w:space="720"/>
        </w:sectPr>
      </w:pPr>
    </w:p>
    <w:p w14:paraId="17AA4FD9" w14:textId="77777777" w:rsidR="00213317" w:rsidRDefault="00213317">
      <w:pPr>
        <w:rPr>
          <w:sz w:val="20"/>
        </w:rPr>
      </w:pPr>
    </w:p>
    <w:p w14:paraId="7BC6012F" w14:textId="77777777" w:rsidR="00213317" w:rsidRDefault="00213317">
      <w:pPr>
        <w:spacing w:before="2"/>
        <w:rPr>
          <w:sz w:val="28"/>
        </w:rPr>
      </w:pPr>
    </w:p>
    <w:p w14:paraId="7628619B" w14:textId="77777777" w:rsidR="00213317" w:rsidRDefault="0082023F">
      <w:pPr>
        <w:spacing w:before="37"/>
        <w:ind w:right="255"/>
        <w:jc w:val="center"/>
        <w:rPr>
          <w:rFonts w:ascii="黑体" w:eastAsia="黑体" w:hAnsi="黑体"/>
          <w:sz w:val="44"/>
        </w:rPr>
      </w:pPr>
      <w:r>
        <w:rPr>
          <w:rFonts w:ascii="黑体" w:eastAsia="黑体" w:hAnsi="黑体" w:hint="eastAsia"/>
          <w:sz w:val="44"/>
        </w:rPr>
        <w:t>一般公共预算财政拨款“三公”经费支出决算表</w:t>
      </w:r>
    </w:p>
    <w:p w14:paraId="06356921" w14:textId="5C76B385" w:rsidR="00213317" w:rsidRDefault="0082023F" w:rsidP="0052211C">
      <w:pPr>
        <w:tabs>
          <w:tab w:val="left" w:pos="2652"/>
          <w:tab w:val="left" w:pos="3800"/>
          <w:tab w:val="left" w:pos="4894"/>
          <w:tab w:val="left" w:pos="5940"/>
          <w:tab w:val="left" w:pos="7630"/>
          <w:tab w:val="left" w:pos="7894"/>
          <w:tab w:val="left" w:pos="9109"/>
          <w:tab w:val="left" w:pos="10326"/>
          <w:tab w:val="left" w:pos="13045"/>
          <w:tab w:val="left" w:pos="13105"/>
          <w:tab w:val="left" w:pos="13595"/>
        </w:tabs>
        <w:spacing w:before="46" w:line="266" w:lineRule="auto"/>
        <w:ind w:left="220" w:right="358"/>
      </w:pPr>
      <w:r>
        <w:t>预算代</w:t>
      </w:r>
      <w:r>
        <w:rPr>
          <w:spacing w:val="-3"/>
        </w:rPr>
        <w:t>码</w:t>
      </w:r>
      <w:r>
        <w:t>：</w:t>
      </w:r>
      <w:r>
        <w:t>907</w:t>
      </w:r>
      <w:r>
        <w:tab/>
      </w:r>
      <w:r>
        <w:rPr>
          <w:position w:val="1"/>
        </w:rPr>
        <w:tab/>
      </w:r>
      <w:r>
        <w:rPr>
          <w:position w:val="1"/>
        </w:rPr>
        <w:tab/>
      </w:r>
      <w:r>
        <w:rPr>
          <w:position w:val="1"/>
        </w:rPr>
        <w:tab/>
      </w:r>
      <w:r>
        <w:rPr>
          <w:position w:val="1"/>
        </w:rPr>
        <w:tab/>
      </w:r>
      <w:r>
        <w:rPr>
          <w:position w:val="1"/>
        </w:rPr>
        <w:tab/>
      </w:r>
      <w:r>
        <w:rPr>
          <w:position w:val="1"/>
        </w:rPr>
        <w:tab/>
      </w:r>
      <w:r>
        <w:rPr>
          <w:position w:val="1"/>
        </w:rPr>
        <w:tab/>
      </w:r>
      <w:r>
        <w:rPr>
          <w:position w:val="1"/>
        </w:rPr>
        <w:tab/>
      </w:r>
      <w:r>
        <w:rPr>
          <w:position w:val="1"/>
        </w:rPr>
        <w:tab/>
      </w:r>
      <w:r>
        <w:rPr>
          <w:position w:val="1"/>
        </w:rPr>
        <w:tab/>
      </w:r>
      <w:r>
        <w:t>公开</w:t>
      </w:r>
      <w:r>
        <w:rPr>
          <w:spacing w:val="-55"/>
        </w:rPr>
        <w:t xml:space="preserve"> </w:t>
      </w:r>
      <w:r>
        <w:t>07</w:t>
      </w:r>
      <w:r>
        <w:rPr>
          <w:spacing w:val="-54"/>
        </w:rPr>
        <w:t xml:space="preserve"> </w:t>
      </w:r>
      <w:r>
        <w:rPr>
          <w:spacing w:val="-3"/>
        </w:rPr>
        <w:t>表</w:t>
      </w:r>
      <w:r>
        <w:t>部门：</w:t>
      </w:r>
      <w:r>
        <w:rPr>
          <w:spacing w:val="-3"/>
        </w:rPr>
        <w:t>舞</w:t>
      </w:r>
      <w:r>
        <w:t>阳县</w:t>
      </w:r>
      <w:r>
        <w:rPr>
          <w:spacing w:val="-3"/>
        </w:rPr>
        <w:t>城</w:t>
      </w:r>
      <w:r>
        <w:t>市管</w:t>
      </w:r>
      <w:r>
        <w:rPr>
          <w:spacing w:val="-3"/>
        </w:rPr>
        <w:t>理</w:t>
      </w:r>
      <w:r>
        <w:t>局</w:t>
      </w:r>
      <w:r>
        <w:tab/>
      </w:r>
      <w:r>
        <w:rPr>
          <w:position w:val="1"/>
        </w:rPr>
        <w:tab/>
      </w:r>
      <w:r>
        <w:rPr>
          <w:position w:val="1"/>
        </w:rPr>
        <w:tab/>
      </w:r>
      <w:r>
        <w:rPr>
          <w:position w:val="1"/>
        </w:rPr>
        <w:tab/>
      </w:r>
      <w:r>
        <w:rPr>
          <w:position w:val="1"/>
        </w:rPr>
        <w:tab/>
      </w:r>
      <w:r>
        <w:tab/>
      </w:r>
      <w:r>
        <w:rPr>
          <w:position w:val="1"/>
        </w:rPr>
        <w:tab/>
      </w:r>
      <w:r>
        <w:rPr>
          <w:position w:val="1"/>
        </w:rPr>
        <w:tab/>
      </w:r>
      <w:r>
        <w:rPr>
          <w:position w:val="1"/>
        </w:rPr>
        <w:tab/>
      </w:r>
      <w:r>
        <w:t>金额单</w:t>
      </w:r>
      <w:r>
        <w:rPr>
          <w:spacing w:val="-3"/>
        </w:rPr>
        <w:t>位</w:t>
      </w:r>
      <w:r>
        <w:t>：万元</w:t>
      </w:r>
      <w:r>
        <w:t xml:space="preserve"> </w:t>
      </w:r>
    </w:p>
    <w:tbl>
      <w:tblPr>
        <w:tblW w:w="0" w:type="auto"/>
        <w:tblInd w:w="1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firstRow="1" w:lastRow="0" w:firstColumn="1" w:lastColumn="0" w:noHBand="0" w:noVBand="1"/>
      </w:tblPr>
      <w:tblGrid>
        <w:gridCol w:w="1215"/>
        <w:gridCol w:w="1219"/>
        <w:gridCol w:w="1145"/>
        <w:gridCol w:w="1095"/>
        <w:gridCol w:w="1042"/>
        <w:gridCol w:w="1959"/>
        <w:gridCol w:w="1215"/>
        <w:gridCol w:w="1218"/>
        <w:gridCol w:w="1213"/>
        <w:gridCol w:w="1093"/>
        <w:gridCol w:w="1156"/>
        <w:gridCol w:w="1019"/>
      </w:tblGrid>
      <w:tr w:rsidR="00213317" w14:paraId="549A2C1E" w14:textId="77777777">
        <w:trPr>
          <w:trHeight w:val="311"/>
        </w:trPr>
        <w:tc>
          <w:tcPr>
            <w:tcW w:w="7675" w:type="dxa"/>
            <w:gridSpan w:val="6"/>
            <w:tcBorders>
              <w:left w:val="single" w:sz="4" w:space="0" w:color="000000"/>
              <w:bottom w:val="single" w:sz="4" w:space="0" w:color="000000"/>
              <w:right w:val="single" w:sz="4" w:space="0" w:color="000000"/>
            </w:tcBorders>
            <w:shd w:val="clear" w:color="auto" w:fill="C0C0C0"/>
          </w:tcPr>
          <w:p w14:paraId="4A0EC72B" w14:textId="77777777" w:rsidR="00213317" w:rsidRDefault="0082023F">
            <w:pPr>
              <w:pStyle w:val="TableParagraph"/>
              <w:spacing w:before="10"/>
              <w:ind w:left="3565" w:right="3459"/>
              <w:jc w:val="center"/>
              <w:rPr>
                <w:sz w:val="20"/>
              </w:rPr>
            </w:pPr>
            <w:r>
              <w:rPr>
                <w:sz w:val="20"/>
              </w:rPr>
              <w:t>预算数</w:t>
            </w:r>
            <w:r>
              <w:rPr>
                <w:sz w:val="20"/>
              </w:rPr>
              <w:t xml:space="preserve"> </w:t>
            </w:r>
          </w:p>
        </w:tc>
        <w:tc>
          <w:tcPr>
            <w:tcW w:w="6914" w:type="dxa"/>
            <w:gridSpan w:val="6"/>
            <w:tcBorders>
              <w:left w:val="single" w:sz="4" w:space="0" w:color="000000"/>
              <w:bottom w:val="single" w:sz="4" w:space="0" w:color="000000"/>
              <w:right w:val="single" w:sz="4" w:space="0" w:color="000000"/>
            </w:tcBorders>
            <w:shd w:val="clear" w:color="auto" w:fill="C0C0C0"/>
          </w:tcPr>
          <w:p w14:paraId="33FB8E98" w14:textId="77777777" w:rsidR="00213317" w:rsidRDefault="0082023F">
            <w:pPr>
              <w:pStyle w:val="TableParagraph"/>
              <w:spacing w:before="10"/>
              <w:ind w:left="3183" w:right="3081"/>
              <w:jc w:val="center"/>
              <w:rPr>
                <w:sz w:val="20"/>
              </w:rPr>
            </w:pPr>
            <w:r>
              <w:rPr>
                <w:sz w:val="20"/>
              </w:rPr>
              <w:t>决算数</w:t>
            </w:r>
            <w:r>
              <w:rPr>
                <w:sz w:val="20"/>
              </w:rPr>
              <w:t xml:space="preserve"> </w:t>
            </w:r>
          </w:p>
        </w:tc>
      </w:tr>
      <w:tr w:rsidR="00213317" w14:paraId="5ABDF4A5" w14:textId="77777777">
        <w:trPr>
          <w:trHeight w:val="312"/>
        </w:trPr>
        <w:tc>
          <w:tcPr>
            <w:tcW w:w="1215" w:type="dxa"/>
            <w:vMerge w:val="restart"/>
            <w:tcBorders>
              <w:top w:val="single" w:sz="4" w:space="0" w:color="000000"/>
              <w:left w:val="single" w:sz="4" w:space="0" w:color="000000"/>
              <w:bottom w:val="single" w:sz="4" w:space="0" w:color="000000"/>
              <w:right w:val="single" w:sz="4" w:space="0" w:color="000000"/>
            </w:tcBorders>
            <w:shd w:val="clear" w:color="auto" w:fill="C0C0C0"/>
          </w:tcPr>
          <w:p w14:paraId="399B5F01" w14:textId="77777777" w:rsidR="00213317" w:rsidRDefault="00213317">
            <w:pPr>
              <w:pStyle w:val="TableParagraph"/>
              <w:spacing w:before="7"/>
              <w:jc w:val="left"/>
              <w:rPr>
                <w:sz w:val="25"/>
              </w:rPr>
            </w:pPr>
          </w:p>
          <w:p w14:paraId="1898769E" w14:textId="77777777" w:rsidR="00213317" w:rsidRDefault="0082023F">
            <w:pPr>
              <w:pStyle w:val="TableParagraph"/>
              <w:spacing w:before="0"/>
              <w:ind w:left="405"/>
              <w:jc w:val="left"/>
              <w:rPr>
                <w:sz w:val="20"/>
              </w:rPr>
            </w:pPr>
            <w:r>
              <w:rPr>
                <w:sz w:val="20"/>
              </w:rPr>
              <w:t>合计</w:t>
            </w:r>
            <w:r>
              <w:rPr>
                <w:sz w:val="20"/>
              </w:rPr>
              <w:t xml:space="preserve"> </w:t>
            </w:r>
          </w:p>
        </w:tc>
        <w:tc>
          <w:tcPr>
            <w:tcW w:w="1219" w:type="dxa"/>
            <w:vMerge w:val="restart"/>
            <w:tcBorders>
              <w:top w:val="single" w:sz="4" w:space="0" w:color="000000"/>
              <w:left w:val="single" w:sz="4" w:space="0" w:color="000000"/>
              <w:bottom w:val="single" w:sz="4" w:space="0" w:color="000000"/>
              <w:right w:val="single" w:sz="4" w:space="0" w:color="000000"/>
            </w:tcBorders>
            <w:shd w:val="clear" w:color="auto" w:fill="C0C0C0"/>
          </w:tcPr>
          <w:p w14:paraId="2C0B494A" w14:textId="77777777" w:rsidR="00213317" w:rsidRDefault="0082023F">
            <w:pPr>
              <w:pStyle w:val="TableParagraph"/>
              <w:spacing w:before="172"/>
              <w:ind w:left="208"/>
              <w:jc w:val="left"/>
              <w:rPr>
                <w:sz w:val="20"/>
              </w:rPr>
            </w:pPr>
            <w:r>
              <w:rPr>
                <w:w w:val="95"/>
                <w:sz w:val="20"/>
              </w:rPr>
              <w:t>因公出国</w:t>
            </w:r>
          </w:p>
          <w:p w14:paraId="48077712" w14:textId="77777777" w:rsidR="00213317" w:rsidRDefault="0082023F">
            <w:pPr>
              <w:pStyle w:val="TableParagraph"/>
              <w:spacing w:before="56"/>
              <w:ind w:left="208"/>
              <w:jc w:val="left"/>
              <w:rPr>
                <w:sz w:val="20"/>
              </w:rPr>
            </w:pPr>
            <w:r>
              <w:rPr>
                <w:w w:val="95"/>
                <w:sz w:val="20"/>
              </w:rPr>
              <w:t>（境）费</w:t>
            </w:r>
            <w:r>
              <w:rPr>
                <w:w w:val="95"/>
                <w:sz w:val="20"/>
              </w:rPr>
              <w:t xml:space="preserve"> </w:t>
            </w:r>
          </w:p>
        </w:tc>
        <w:tc>
          <w:tcPr>
            <w:tcW w:w="3282" w:type="dxa"/>
            <w:gridSpan w:val="3"/>
            <w:tcBorders>
              <w:top w:val="single" w:sz="4" w:space="0" w:color="000000"/>
              <w:left w:val="single" w:sz="4" w:space="0" w:color="000000"/>
              <w:bottom w:val="single" w:sz="4" w:space="0" w:color="000000"/>
              <w:right w:val="single" w:sz="4" w:space="0" w:color="000000"/>
            </w:tcBorders>
            <w:shd w:val="clear" w:color="auto" w:fill="C0C0C0"/>
          </w:tcPr>
          <w:p w14:paraId="616FC98D" w14:textId="77777777" w:rsidR="00213317" w:rsidRDefault="0082023F">
            <w:pPr>
              <w:pStyle w:val="TableParagraph"/>
              <w:spacing w:before="10"/>
              <w:ind w:left="640"/>
              <w:jc w:val="left"/>
              <w:rPr>
                <w:sz w:val="20"/>
              </w:rPr>
            </w:pPr>
            <w:r>
              <w:rPr>
                <w:sz w:val="20"/>
              </w:rPr>
              <w:t>公务用车购置及运行费</w:t>
            </w:r>
            <w:r>
              <w:rPr>
                <w:sz w:val="20"/>
              </w:rPr>
              <w:t xml:space="preserve"> </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C0C0C0"/>
          </w:tcPr>
          <w:p w14:paraId="1894022A" w14:textId="77777777" w:rsidR="00213317" w:rsidRDefault="00213317">
            <w:pPr>
              <w:pStyle w:val="TableParagraph"/>
              <w:spacing w:before="7"/>
              <w:jc w:val="left"/>
              <w:rPr>
                <w:sz w:val="25"/>
              </w:rPr>
            </w:pPr>
          </w:p>
          <w:p w14:paraId="0123B3DE" w14:textId="77777777" w:rsidR="00213317" w:rsidRDefault="0082023F">
            <w:pPr>
              <w:pStyle w:val="TableParagraph"/>
              <w:spacing w:before="0"/>
              <w:ind w:left="481"/>
              <w:jc w:val="left"/>
              <w:rPr>
                <w:sz w:val="20"/>
              </w:rPr>
            </w:pPr>
            <w:r>
              <w:rPr>
                <w:sz w:val="20"/>
              </w:rPr>
              <w:t>公务接待费</w:t>
            </w:r>
            <w:r>
              <w:rPr>
                <w:sz w:val="20"/>
              </w:rPr>
              <w:t xml:space="preserve"> </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C0C0C0"/>
          </w:tcPr>
          <w:p w14:paraId="51B7FE60" w14:textId="77777777" w:rsidR="00213317" w:rsidRDefault="00213317">
            <w:pPr>
              <w:pStyle w:val="TableParagraph"/>
              <w:spacing w:before="7"/>
              <w:jc w:val="left"/>
              <w:rPr>
                <w:sz w:val="25"/>
              </w:rPr>
            </w:pPr>
          </w:p>
          <w:p w14:paraId="1AA68198" w14:textId="77777777" w:rsidR="00213317" w:rsidRDefault="0082023F">
            <w:pPr>
              <w:pStyle w:val="TableParagraph"/>
              <w:spacing w:before="0"/>
              <w:ind w:left="404"/>
              <w:jc w:val="left"/>
              <w:rPr>
                <w:sz w:val="20"/>
              </w:rPr>
            </w:pPr>
            <w:r>
              <w:rPr>
                <w:sz w:val="20"/>
              </w:rPr>
              <w:t>合计</w:t>
            </w:r>
            <w:r>
              <w:rPr>
                <w:sz w:val="20"/>
              </w:rPr>
              <w:t xml:space="preserve"> </w:t>
            </w:r>
          </w:p>
        </w:tc>
        <w:tc>
          <w:tcPr>
            <w:tcW w:w="1218" w:type="dxa"/>
            <w:vMerge w:val="restart"/>
            <w:tcBorders>
              <w:top w:val="single" w:sz="4" w:space="0" w:color="000000"/>
              <w:left w:val="single" w:sz="4" w:space="0" w:color="000000"/>
              <w:bottom w:val="single" w:sz="4" w:space="0" w:color="000000"/>
              <w:right w:val="single" w:sz="4" w:space="0" w:color="000000"/>
            </w:tcBorders>
            <w:shd w:val="clear" w:color="auto" w:fill="C0C0C0"/>
          </w:tcPr>
          <w:p w14:paraId="00C6658F" w14:textId="77777777" w:rsidR="00213317" w:rsidRDefault="0082023F">
            <w:pPr>
              <w:pStyle w:val="TableParagraph"/>
              <w:spacing w:before="172"/>
              <w:ind w:left="204"/>
              <w:jc w:val="left"/>
              <w:rPr>
                <w:sz w:val="20"/>
              </w:rPr>
            </w:pPr>
            <w:r>
              <w:rPr>
                <w:w w:val="95"/>
                <w:sz w:val="20"/>
              </w:rPr>
              <w:t>因公出国</w:t>
            </w:r>
          </w:p>
          <w:p w14:paraId="5632E169" w14:textId="77777777" w:rsidR="00213317" w:rsidRDefault="0082023F">
            <w:pPr>
              <w:pStyle w:val="TableParagraph"/>
              <w:spacing w:before="56"/>
              <w:ind w:left="204"/>
              <w:jc w:val="left"/>
              <w:rPr>
                <w:sz w:val="20"/>
              </w:rPr>
            </w:pPr>
            <w:r>
              <w:rPr>
                <w:w w:val="95"/>
                <w:sz w:val="20"/>
              </w:rPr>
              <w:t>（境）费</w:t>
            </w:r>
            <w:r>
              <w:rPr>
                <w:w w:val="95"/>
                <w:sz w:val="20"/>
              </w:rPr>
              <w:t xml:space="preserve"> </w:t>
            </w:r>
          </w:p>
        </w:tc>
        <w:tc>
          <w:tcPr>
            <w:tcW w:w="3462" w:type="dxa"/>
            <w:gridSpan w:val="3"/>
            <w:tcBorders>
              <w:top w:val="single" w:sz="4" w:space="0" w:color="000000"/>
              <w:left w:val="single" w:sz="4" w:space="0" w:color="000000"/>
              <w:bottom w:val="single" w:sz="4" w:space="0" w:color="000000"/>
              <w:right w:val="single" w:sz="4" w:space="0" w:color="000000"/>
            </w:tcBorders>
            <w:shd w:val="clear" w:color="auto" w:fill="C0C0C0"/>
          </w:tcPr>
          <w:p w14:paraId="78FE5767" w14:textId="77777777" w:rsidR="00213317" w:rsidRDefault="0082023F">
            <w:pPr>
              <w:pStyle w:val="TableParagraph"/>
              <w:spacing w:before="10"/>
              <w:ind w:left="729"/>
              <w:jc w:val="left"/>
              <w:rPr>
                <w:sz w:val="20"/>
              </w:rPr>
            </w:pPr>
            <w:r>
              <w:rPr>
                <w:sz w:val="20"/>
              </w:rPr>
              <w:t>公务用车购置及运行费</w:t>
            </w:r>
            <w:r>
              <w:rPr>
                <w:sz w:val="20"/>
              </w:rPr>
              <w:t xml:space="preserve"> </w:t>
            </w:r>
          </w:p>
        </w:tc>
        <w:tc>
          <w:tcPr>
            <w:tcW w:w="1019" w:type="dxa"/>
            <w:vMerge w:val="restart"/>
            <w:tcBorders>
              <w:top w:val="single" w:sz="4" w:space="0" w:color="000000"/>
              <w:left w:val="single" w:sz="4" w:space="0" w:color="000000"/>
              <w:bottom w:val="single" w:sz="4" w:space="0" w:color="000000"/>
              <w:right w:val="single" w:sz="4" w:space="0" w:color="000000"/>
            </w:tcBorders>
            <w:shd w:val="clear" w:color="auto" w:fill="C0C0C0"/>
          </w:tcPr>
          <w:p w14:paraId="506C030D" w14:textId="77777777" w:rsidR="00213317" w:rsidRDefault="0082023F">
            <w:pPr>
              <w:pStyle w:val="TableParagraph"/>
              <w:spacing w:before="172" w:line="292" w:lineRule="auto"/>
              <w:ind w:left="405" w:right="64" w:hanging="300"/>
              <w:jc w:val="left"/>
              <w:rPr>
                <w:sz w:val="20"/>
              </w:rPr>
            </w:pPr>
            <w:r>
              <w:rPr>
                <w:sz w:val="20"/>
              </w:rPr>
              <w:t>公务接待费</w:t>
            </w:r>
            <w:r>
              <w:rPr>
                <w:sz w:val="20"/>
              </w:rPr>
              <w:t xml:space="preserve"> </w:t>
            </w:r>
          </w:p>
        </w:tc>
      </w:tr>
      <w:tr w:rsidR="00213317" w14:paraId="30B48A34" w14:textId="77777777">
        <w:trPr>
          <w:trHeight w:val="623"/>
        </w:trPr>
        <w:tc>
          <w:tcPr>
            <w:tcW w:w="1215" w:type="dxa"/>
            <w:vMerge/>
            <w:tcBorders>
              <w:top w:val="nil"/>
              <w:left w:val="single" w:sz="4" w:space="0" w:color="000000"/>
              <w:bottom w:val="single" w:sz="4" w:space="0" w:color="000000"/>
              <w:right w:val="single" w:sz="4" w:space="0" w:color="000000"/>
            </w:tcBorders>
            <w:shd w:val="clear" w:color="auto" w:fill="C0C0C0"/>
          </w:tcPr>
          <w:p w14:paraId="445F3F80" w14:textId="77777777" w:rsidR="00213317" w:rsidRDefault="00213317">
            <w:pPr>
              <w:rPr>
                <w:sz w:val="2"/>
                <w:szCs w:val="2"/>
              </w:rPr>
            </w:pPr>
          </w:p>
        </w:tc>
        <w:tc>
          <w:tcPr>
            <w:tcW w:w="1219" w:type="dxa"/>
            <w:vMerge/>
            <w:tcBorders>
              <w:top w:val="nil"/>
              <w:left w:val="single" w:sz="4" w:space="0" w:color="000000"/>
              <w:bottom w:val="single" w:sz="4" w:space="0" w:color="000000"/>
              <w:right w:val="single" w:sz="4" w:space="0" w:color="000000"/>
            </w:tcBorders>
            <w:shd w:val="clear" w:color="auto" w:fill="C0C0C0"/>
          </w:tcPr>
          <w:p w14:paraId="1513D803" w14:textId="77777777" w:rsidR="00213317" w:rsidRDefault="00213317">
            <w:pPr>
              <w:rPr>
                <w:sz w:val="2"/>
                <w:szCs w:val="2"/>
              </w:rPr>
            </w:pPr>
          </w:p>
        </w:tc>
        <w:tc>
          <w:tcPr>
            <w:tcW w:w="1145" w:type="dxa"/>
            <w:tcBorders>
              <w:top w:val="single" w:sz="4" w:space="0" w:color="000000"/>
              <w:left w:val="single" w:sz="4" w:space="0" w:color="000000"/>
              <w:bottom w:val="single" w:sz="4" w:space="0" w:color="000000"/>
              <w:right w:val="single" w:sz="4" w:space="0" w:color="000000"/>
            </w:tcBorders>
            <w:shd w:val="clear" w:color="auto" w:fill="C0C0C0"/>
          </w:tcPr>
          <w:p w14:paraId="35529BA5" w14:textId="77777777" w:rsidR="00213317" w:rsidRDefault="0082023F">
            <w:pPr>
              <w:pStyle w:val="TableParagraph"/>
              <w:spacing w:before="166"/>
              <w:ind w:left="369"/>
              <w:jc w:val="left"/>
              <w:rPr>
                <w:sz w:val="20"/>
              </w:rPr>
            </w:pPr>
            <w:r>
              <w:rPr>
                <w:sz w:val="20"/>
              </w:rPr>
              <w:t>小计</w:t>
            </w:r>
            <w:r>
              <w:rPr>
                <w:sz w:val="20"/>
              </w:rPr>
              <w:t xml:space="preserve"> </w:t>
            </w:r>
          </w:p>
        </w:tc>
        <w:tc>
          <w:tcPr>
            <w:tcW w:w="1095" w:type="dxa"/>
            <w:tcBorders>
              <w:top w:val="single" w:sz="4" w:space="0" w:color="000000"/>
              <w:left w:val="single" w:sz="4" w:space="0" w:color="000000"/>
              <w:bottom w:val="single" w:sz="4" w:space="0" w:color="000000"/>
              <w:right w:val="single" w:sz="4" w:space="0" w:color="000000"/>
            </w:tcBorders>
            <w:shd w:val="clear" w:color="auto" w:fill="C0C0C0"/>
          </w:tcPr>
          <w:p w14:paraId="3D29D764" w14:textId="77777777" w:rsidR="00213317" w:rsidRDefault="0082023F">
            <w:pPr>
              <w:pStyle w:val="TableParagraph"/>
              <w:spacing w:before="10"/>
              <w:ind w:right="139"/>
              <w:rPr>
                <w:sz w:val="20"/>
              </w:rPr>
            </w:pPr>
            <w:r>
              <w:rPr>
                <w:w w:val="95"/>
                <w:sz w:val="20"/>
              </w:rPr>
              <w:t>公务用车</w:t>
            </w:r>
          </w:p>
          <w:p w14:paraId="0938F7FD" w14:textId="77777777" w:rsidR="00213317" w:rsidRDefault="0082023F">
            <w:pPr>
              <w:pStyle w:val="TableParagraph"/>
              <w:spacing w:before="56"/>
              <w:ind w:right="137"/>
              <w:rPr>
                <w:sz w:val="20"/>
              </w:rPr>
            </w:pPr>
            <w:r>
              <w:rPr>
                <w:w w:val="95"/>
                <w:sz w:val="20"/>
              </w:rPr>
              <w:t>购置费</w:t>
            </w:r>
            <w:r>
              <w:rPr>
                <w:w w:val="95"/>
                <w:sz w:val="20"/>
              </w:rPr>
              <w:t xml:space="preserve"> </w:t>
            </w:r>
          </w:p>
        </w:tc>
        <w:tc>
          <w:tcPr>
            <w:tcW w:w="1042" w:type="dxa"/>
            <w:tcBorders>
              <w:top w:val="single" w:sz="4" w:space="0" w:color="000000"/>
              <w:left w:val="single" w:sz="4" w:space="0" w:color="000000"/>
              <w:bottom w:val="single" w:sz="4" w:space="0" w:color="000000"/>
              <w:right w:val="single" w:sz="4" w:space="0" w:color="000000"/>
            </w:tcBorders>
            <w:shd w:val="clear" w:color="auto" w:fill="C0C0C0"/>
          </w:tcPr>
          <w:p w14:paraId="698E6486" w14:textId="77777777" w:rsidR="00213317" w:rsidRDefault="0082023F">
            <w:pPr>
              <w:pStyle w:val="TableParagraph"/>
              <w:spacing w:before="10"/>
              <w:ind w:left="121"/>
              <w:jc w:val="left"/>
              <w:rPr>
                <w:sz w:val="20"/>
              </w:rPr>
            </w:pPr>
            <w:r>
              <w:rPr>
                <w:w w:val="95"/>
                <w:sz w:val="20"/>
              </w:rPr>
              <w:t>公务用车</w:t>
            </w:r>
          </w:p>
          <w:p w14:paraId="16B34AB0" w14:textId="77777777" w:rsidR="00213317" w:rsidRDefault="0082023F">
            <w:pPr>
              <w:pStyle w:val="TableParagraph"/>
              <w:spacing w:before="56"/>
              <w:ind w:left="220"/>
              <w:jc w:val="left"/>
              <w:rPr>
                <w:sz w:val="20"/>
              </w:rPr>
            </w:pPr>
            <w:r>
              <w:rPr>
                <w:w w:val="95"/>
                <w:sz w:val="20"/>
              </w:rPr>
              <w:t>运行费</w:t>
            </w:r>
            <w:r>
              <w:rPr>
                <w:w w:val="95"/>
                <w:sz w:val="20"/>
              </w:rPr>
              <w:t xml:space="preserve"> </w:t>
            </w:r>
          </w:p>
        </w:tc>
        <w:tc>
          <w:tcPr>
            <w:tcW w:w="1959" w:type="dxa"/>
            <w:vMerge/>
            <w:tcBorders>
              <w:top w:val="nil"/>
              <w:left w:val="single" w:sz="4" w:space="0" w:color="000000"/>
              <w:bottom w:val="single" w:sz="4" w:space="0" w:color="000000"/>
              <w:right w:val="single" w:sz="4" w:space="0" w:color="000000"/>
            </w:tcBorders>
            <w:shd w:val="clear" w:color="auto" w:fill="C0C0C0"/>
          </w:tcPr>
          <w:p w14:paraId="77450BE4" w14:textId="77777777" w:rsidR="00213317" w:rsidRDefault="00213317">
            <w:pPr>
              <w:rPr>
                <w:sz w:val="2"/>
                <w:szCs w:val="2"/>
              </w:rPr>
            </w:pPr>
          </w:p>
        </w:tc>
        <w:tc>
          <w:tcPr>
            <w:tcW w:w="1215" w:type="dxa"/>
            <w:vMerge/>
            <w:tcBorders>
              <w:top w:val="nil"/>
              <w:left w:val="single" w:sz="4" w:space="0" w:color="000000"/>
              <w:bottom w:val="single" w:sz="4" w:space="0" w:color="000000"/>
              <w:right w:val="single" w:sz="4" w:space="0" w:color="000000"/>
            </w:tcBorders>
            <w:shd w:val="clear" w:color="auto" w:fill="C0C0C0"/>
          </w:tcPr>
          <w:p w14:paraId="2EE60E62" w14:textId="77777777" w:rsidR="00213317" w:rsidRDefault="00213317">
            <w:pPr>
              <w:rPr>
                <w:sz w:val="2"/>
                <w:szCs w:val="2"/>
              </w:rPr>
            </w:pPr>
          </w:p>
        </w:tc>
        <w:tc>
          <w:tcPr>
            <w:tcW w:w="1218" w:type="dxa"/>
            <w:vMerge/>
            <w:tcBorders>
              <w:top w:val="nil"/>
              <w:left w:val="single" w:sz="4" w:space="0" w:color="000000"/>
              <w:bottom w:val="single" w:sz="4" w:space="0" w:color="000000"/>
              <w:right w:val="single" w:sz="4" w:space="0" w:color="000000"/>
            </w:tcBorders>
            <w:shd w:val="clear" w:color="auto" w:fill="C0C0C0"/>
          </w:tcPr>
          <w:p w14:paraId="4AC29673" w14:textId="77777777" w:rsidR="00213317" w:rsidRDefault="00213317">
            <w:pPr>
              <w:rPr>
                <w:sz w:val="2"/>
                <w:szCs w:val="2"/>
              </w:rPr>
            </w:pPr>
          </w:p>
        </w:tc>
        <w:tc>
          <w:tcPr>
            <w:tcW w:w="1213" w:type="dxa"/>
            <w:tcBorders>
              <w:top w:val="single" w:sz="4" w:space="0" w:color="000000"/>
              <w:left w:val="single" w:sz="4" w:space="0" w:color="000000"/>
              <w:bottom w:val="single" w:sz="4" w:space="0" w:color="000000"/>
              <w:right w:val="single" w:sz="4" w:space="0" w:color="000000"/>
            </w:tcBorders>
            <w:shd w:val="clear" w:color="auto" w:fill="C0C0C0"/>
          </w:tcPr>
          <w:p w14:paraId="2612933E" w14:textId="77777777" w:rsidR="00213317" w:rsidRDefault="0082023F">
            <w:pPr>
              <w:pStyle w:val="TableParagraph"/>
              <w:spacing w:before="166"/>
              <w:ind w:left="403"/>
              <w:jc w:val="left"/>
              <w:rPr>
                <w:sz w:val="20"/>
              </w:rPr>
            </w:pPr>
            <w:r>
              <w:rPr>
                <w:sz w:val="20"/>
              </w:rPr>
              <w:t>小计</w:t>
            </w:r>
            <w:r>
              <w:rPr>
                <w:sz w:val="20"/>
              </w:rPr>
              <w:t xml:space="preserve"> </w:t>
            </w:r>
          </w:p>
        </w:tc>
        <w:tc>
          <w:tcPr>
            <w:tcW w:w="1093" w:type="dxa"/>
            <w:tcBorders>
              <w:top w:val="single" w:sz="4" w:space="0" w:color="000000"/>
              <w:left w:val="single" w:sz="4" w:space="0" w:color="000000"/>
              <w:bottom w:val="single" w:sz="4" w:space="0" w:color="000000"/>
              <w:right w:val="single" w:sz="4" w:space="0" w:color="000000"/>
            </w:tcBorders>
            <w:shd w:val="clear" w:color="auto" w:fill="C0C0C0"/>
          </w:tcPr>
          <w:p w14:paraId="31A786B8" w14:textId="77777777" w:rsidR="00213317" w:rsidRDefault="0082023F">
            <w:pPr>
              <w:pStyle w:val="TableParagraph"/>
              <w:spacing w:before="10"/>
              <w:ind w:right="142"/>
              <w:rPr>
                <w:sz w:val="20"/>
              </w:rPr>
            </w:pPr>
            <w:r>
              <w:rPr>
                <w:w w:val="95"/>
                <w:sz w:val="20"/>
              </w:rPr>
              <w:t>公务用车</w:t>
            </w:r>
          </w:p>
          <w:p w14:paraId="02E8087B" w14:textId="77777777" w:rsidR="00213317" w:rsidRDefault="0082023F">
            <w:pPr>
              <w:pStyle w:val="TableParagraph"/>
              <w:spacing w:before="56"/>
              <w:ind w:right="137"/>
              <w:rPr>
                <w:sz w:val="20"/>
              </w:rPr>
            </w:pPr>
            <w:r>
              <w:rPr>
                <w:w w:val="95"/>
                <w:sz w:val="20"/>
              </w:rPr>
              <w:t>购置费</w:t>
            </w:r>
            <w:r>
              <w:rPr>
                <w:w w:val="95"/>
                <w:sz w:val="20"/>
              </w:rPr>
              <w:t xml:space="preserve"> </w:t>
            </w:r>
          </w:p>
        </w:tc>
        <w:tc>
          <w:tcPr>
            <w:tcW w:w="1156" w:type="dxa"/>
            <w:tcBorders>
              <w:top w:val="single" w:sz="4" w:space="0" w:color="000000"/>
              <w:left w:val="single" w:sz="4" w:space="0" w:color="000000"/>
              <w:bottom w:val="single" w:sz="4" w:space="0" w:color="000000"/>
              <w:right w:val="single" w:sz="4" w:space="0" w:color="000000"/>
            </w:tcBorders>
            <w:shd w:val="clear" w:color="auto" w:fill="C0C0C0"/>
          </w:tcPr>
          <w:p w14:paraId="1A99FCAD" w14:textId="77777777" w:rsidR="00213317" w:rsidRDefault="0082023F">
            <w:pPr>
              <w:pStyle w:val="TableParagraph"/>
              <w:spacing w:before="10"/>
              <w:ind w:right="173"/>
              <w:rPr>
                <w:sz w:val="20"/>
              </w:rPr>
            </w:pPr>
            <w:r>
              <w:rPr>
                <w:w w:val="95"/>
                <w:sz w:val="20"/>
              </w:rPr>
              <w:t>公务用车</w:t>
            </w:r>
          </w:p>
          <w:p w14:paraId="207F2FDA" w14:textId="77777777" w:rsidR="00213317" w:rsidRDefault="0082023F">
            <w:pPr>
              <w:pStyle w:val="TableParagraph"/>
              <w:spacing w:before="56"/>
              <w:ind w:right="169"/>
              <w:rPr>
                <w:sz w:val="20"/>
              </w:rPr>
            </w:pPr>
            <w:r>
              <w:rPr>
                <w:w w:val="95"/>
                <w:sz w:val="20"/>
              </w:rPr>
              <w:t>运行费</w:t>
            </w:r>
            <w:r>
              <w:rPr>
                <w:w w:val="95"/>
                <w:sz w:val="20"/>
              </w:rPr>
              <w:t xml:space="preserve"> </w:t>
            </w:r>
          </w:p>
        </w:tc>
        <w:tc>
          <w:tcPr>
            <w:tcW w:w="1019" w:type="dxa"/>
            <w:vMerge/>
            <w:tcBorders>
              <w:top w:val="nil"/>
              <w:left w:val="single" w:sz="4" w:space="0" w:color="000000"/>
              <w:bottom w:val="single" w:sz="4" w:space="0" w:color="000000"/>
              <w:right w:val="single" w:sz="4" w:space="0" w:color="000000"/>
            </w:tcBorders>
            <w:shd w:val="clear" w:color="auto" w:fill="C0C0C0"/>
          </w:tcPr>
          <w:p w14:paraId="4A5B6EC0" w14:textId="77777777" w:rsidR="00213317" w:rsidRDefault="00213317">
            <w:pPr>
              <w:rPr>
                <w:sz w:val="2"/>
                <w:szCs w:val="2"/>
              </w:rPr>
            </w:pPr>
          </w:p>
        </w:tc>
      </w:tr>
      <w:tr w:rsidR="00213317" w14:paraId="14522AF1" w14:textId="77777777">
        <w:trPr>
          <w:trHeight w:val="311"/>
        </w:trPr>
        <w:tc>
          <w:tcPr>
            <w:tcW w:w="1215" w:type="dxa"/>
            <w:tcBorders>
              <w:top w:val="single" w:sz="4" w:space="0" w:color="000000"/>
              <w:left w:val="single" w:sz="4" w:space="0" w:color="000000"/>
              <w:bottom w:val="single" w:sz="4" w:space="0" w:color="000000"/>
              <w:right w:val="single" w:sz="4" w:space="0" w:color="000000"/>
            </w:tcBorders>
            <w:shd w:val="clear" w:color="auto" w:fill="C0C0C0"/>
          </w:tcPr>
          <w:p w14:paraId="1926A730" w14:textId="77777777" w:rsidR="00213317" w:rsidRDefault="0082023F">
            <w:pPr>
              <w:pStyle w:val="TableParagraph"/>
              <w:spacing w:before="10"/>
              <w:ind w:left="587" w:right="478"/>
              <w:jc w:val="center"/>
              <w:rPr>
                <w:sz w:val="20"/>
              </w:rPr>
            </w:pPr>
            <w:r>
              <w:rPr>
                <w:sz w:val="20"/>
              </w:rPr>
              <w:t xml:space="preserve">1 </w:t>
            </w:r>
          </w:p>
        </w:tc>
        <w:tc>
          <w:tcPr>
            <w:tcW w:w="1219" w:type="dxa"/>
            <w:tcBorders>
              <w:top w:val="single" w:sz="4" w:space="0" w:color="000000"/>
              <w:left w:val="single" w:sz="4" w:space="0" w:color="000000"/>
              <w:bottom w:val="single" w:sz="4" w:space="0" w:color="000000"/>
              <w:right w:val="single" w:sz="4" w:space="0" w:color="000000"/>
            </w:tcBorders>
            <w:shd w:val="clear" w:color="auto" w:fill="C0C0C0"/>
          </w:tcPr>
          <w:p w14:paraId="7AE89C0C" w14:textId="77777777" w:rsidR="00213317" w:rsidRDefault="0082023F">
            <w:pPr>
              <w:pStyle w:val="TableParagraph"/>
              <w:spacing w:before="10"/>
              <w:ind w:left="589" w:right="480"/>
              <w:jc w:val="center"/>
              <w:rPr>
                <w:sz w:val="20"/>
              </w:rPr>
            </w:pPr>
            <w:r>
              <w:rPr>
                <w:sz w:val="20"/>
              </w:rPr>
              <w:t xml:space="preserve">2 </w:t>
            </w:r>
          </w:p>
        </w:tc>
        <w:tc>
          <w:tcPr>
            <w:tcW w:w="1145" w:type="dxa"/>
            <w:tcBorders>
              <w:top w:val="single" w:sz="4" w:space="0" w:color="000000"/>
              <w:left w:val="single" w:sz="4" w:space="0" w:color="000000"/>
              <w:bottom w:val="single" w:sz="4" w:space="0" w:color="000000"/>
              <w:right w:val="single" w:sz="4" w:space="0" w:color="000000"/>
            </w:tcBorders>
            <w:shd w:val="clear" w:color="auto" w:fill="C0C0C0"/>
          </w:tcPr>
          <w:p w14:paraId="48B780BB" w14:textId="77777777" w:rsidR="00213317" w:rsidRDefault="0082023F">
            <w:pPr>
              <w:pStyle w:val="TableParagraph"/>
              <w:spacing w:before="10"/>
              <w:ind w:left="550" w:right="444"/>
              <w:jc w:val="center"/>
              <w:rPr>
                <w:sz w:val="20"/>
              </w:rPr>
            </w:pPr>
            <w:r>
              <w:rPr>
                <w:sz w:val="20"/>
              </w:rPr>
              <w:t xml:space="preserve">3 </w:t>
            </w:r>
          </w:p>
        </w:tc>
        <w:tc>
          <w:tcPr>
            <w:tcW w:w="1095" w:type="dxa"/>
            <w:tcBorders>
              <w:top w:val="single" w:sz="4" w:space="0" w:color="000000"/>
              <w:left w:val="single" w:sz="4" w:space="0" w:color="000000"/>
              <w:bottom w:val="single" w:sz="4" w:space="0" w:color="000000"/>
              <w:right w:val="single" w:sz="4" w:space="0" w:color="000000"/>
            </w:tcBorders>
            <w:shd w:val="clear" w:color="auto" w:fill="C0C0C0"/>
          </w:tcPr>
          <w:p w14:paraId="42D24FE3" w14:textId="77777777" w:rsidR="00213317" w:rsidRDefault="0082023F">
            <w:pPr>
              <w:pStyle w:val="TableParagraph"/>
              <w:spacing w:before="10"/>
              <w:ind w:left="527" w:right="418"/>
              <w:jc w:val="center"/>
              <w:rPr>
                <w:sz w:val="20"/>
              </w:rPr>
            </w:pPr>
            <w:r>
              <w:rPr>
                <w:sz w:val="20"/>
              </w:rPr>
              <w:t xml:space="preserve">4 </w:t>
            </w:r>
          </w:p>
        </w:tc>
        <w:tc>
          <w:tcPr>
            <w:tcW w:w="1042" w:type="dxa"/>
            <w:tcBorders>
              <w:top w:val="single" w:sz="4" w:space="0" w:color="000000"/>
              <w:left w:val="single" w:sz="4" w:space="0" w:color="000000"/>
              <w:bottom w:val="single" w:sz="4" w:space="0" w:color="000000"/>
              <w:right w:val="single" w:sz="4" w:space="0" w:color="000000"/>
            </w:tcBorders>
            <w:shd w:val="clear" w:color="auto" w:fill="C0C0C0"/>
          </w:tcPr>
          <w:p w14:paraId="194F9C05" w14:textId="77777777" w:rsidR="00213317" w:rsidRDefault="0082023F">
            <w:pPr>
              <w:pStyle w:val="TableParagraph"/>
              <w:spacing w:before="10"/>
              <w:ind w:left="500" w:right="392"/>
              <w:jc w:val="center"/>
              <w:rPr>
                <w:sz w:val="20"/>
              </w:rPr>
            </w:pPr>
            <w:r>
              <w:rPr>
                <w:sz w:val="20"/>
              </w:rPr>
              <w:t xml:space="preserve">5 </w:t>
            </w:r>
          </w:p>
        </w:tc>
        <w:tc>
          <w:tcPr>
            <w:tcW w:w="1959" w:type="dxa"/>
            <w:tcBorders>
              <w:top w:val="single" w:sz="4" w:space="0" w:color="000000"/>
              <w:left w:val="single" w:sz="4" w:space="0" w:color="000000"/>
              <w:bottom w:val="single" w:sz="4" w:space="0" w:color="000000"/>
              <w:right w:val="single" w:sz="4" w:space="0" w:color="000000"/>
            </w:tcBorders>
            <w:shd w:val="clear" w:color="auto" w:fill="C0C0C0"/>
          </w:tcPr>
          <w:p w14:paraId="1E213C84" w14:textId="77777777" w:rsidR="00213317" w:rsidRDefault="0082023F">
            <w:pPr>
              <w:pStyle w:val="TableParagraph"/>
              <w:spacing w:before="10"/>
              <w:ind w:left="960" w:right="848"/>
              <w:jc w:val="center"/>
              <w:rPr>
                <w:sz w:val="20"/>
              </w:rPr>
            </w:pPr>
            <w:r>
              <w:rPr>
                <w:sz w:val="20"/>
              </w:rPr>
              <w:t xml:space="preserve">6 </w:t>
            </w:r>
          </w:p>
        </w:tc>
        <w:tc>
          <w:tcPr>
            <w:tcW w:w="1215" w:type="dxa"/>
            <w:tcBorders>
              <w:top w:val="single" w:sz="4" w:space="0" w:color="000000"/>
              <w:left w:val="single" w:sz="4" w:space="0" w:color="000000"/>
              <w:bottom w:val="single" w:sz="4" w:space="0" w:color="000000"/>
              <w:right w:val="single" w:sz="4" w:space="0" w:color="000000"/>
            </w:tcBorders>
            <w:shd w:val="clear" w:color="auto" w:fill="C0C0C0"/>
          </w:tcPr>
          <w:p w14:paraId="7C1B5F7A" w14:textId="77777777" w:rsidR="00213317" w:rsidRDefault="0082023F">
            <w:pPr>
              <w:pStyle w:val="TableParagraph"/>
              <w:spacing w:before="10"/>
              <w:ind w:left="555"/>
              <w:jc w:val="left"/>
              <w:rPr>
                <w:sz w:val="20"/>
              </w:rPr>
            </w:pPr>
            <w:r>
              <w:rPr>
                <w:sz w:val="20"/>
              </w:rPr>
              <w:t xml:space="preserve">7 </w:t>
            </w:r>
          </w:p>
        </w:tc>
        <w:tc>
          <w:tcPr>
            <w:tcW w:w="1218" w:type="dxa"/>
            <w:tcBorders>
              <w:top w:val="single" w:sz="4" w:space="0" w:color="000000"/>
              <w:left w:val="single" w:sz="4" w:space="0" w:color="000000"/>
              <w:bottom w:val="single" w:sz="4" w:space="0" w:color="000000"/>
              <w:right w:val="single" w:sz="4" w:space="0" w:color="000000"/>
            </w:tcBorders>
            <w:shd w:val="clear" w:color="auto" w:fill="C0C0C0"/>
          </w:tcPr>
          <w:p w14:paraId="412ACF1F" w14:textId="77777777" w:rsidR="00213317" w:rsidRDefault="0082023F">
            <w:pPr>
              <w:pStyle w:val="TableParagraph"/>
              <w:spacing w:before="10"/>
              <w:ind w:left="585" w:right="483"/>
              <w:jc w:val="center"/>
              <w:rPr>
                <w:sz w:val="20"/>
              </w:rPr>
            </w:pPr>
            <w:r>
              <w:rPr>
                <w:sz w:val="20"/>
              </w:rPr>
              <w:t xml:space="preserve">8 </w:t>
            </w:r>
          </w:p>
        </w:tc>
        <w:tc>
          <w:tcPr>
            <w:tcW w:w="1213" w:type="dxa"/>
            <w:tcBorders>
              <w:top w:val="single" w:sz="4" w:space="0" w:color="000000"/>
              <w:left w:val="single" w:sz="4" w:space="0" w:color="000000"/>
              <w:bottom w:val="single" w:sz="4" w:space="0" w:color="000000"/>
              <w:right w:val="single" w:sz="4" w:space="0" w:color="000000"/>
            </w:tcBorders>
            <w:shd w:val="clear" w:color="auto" w:fill="C0C0C0"/>
          </w:tcPr>
          <w:p w14:paraId="22589F39" w14:textId="77777777" w:rsidR="00213317" w:rsidRDefault="0082023F">
            <w:pPr>
              <w:pStyle w:val="TableParagraph"/>
              <w:spacing w:before="10"/>
              <w:ind w:left="584" w:right="478"/>
              <w:jc w:val="center"/>
              <w:rPr>
                <w:sz w:val="20"/>
              </w:rPr>
            </w:pPr>
            <w:r>
              <w:rPr>
                <w:sz w:val="20"/>
              </w:rPr>
              <w:t xml:space="preserve">9 </w:t>
            </w:r>
          </w:p>
        </w:tc>
        <w:tc>
          <w:tcPr>
            <w:tcW w:w="1093" w:type="dxa"/>
            <w:tcBorders>
              <w:top w:val="single" w:sz="4" w:space="0" w:color="000000"/>
              <w:left w:val="single" w:sz="4" w:space="0" w:color="000000"/>
              <w:bottom w:val="single" w:sz="4" w:space="0" w:color="000000"/>
              <w:right w:val="single" w:sz="4" w:space="0" w:color="000000"/>
            </w:tcBorders>
            <w:shd w:val="clear" w:color="auto" w:fill="C0C0C0"/>
          </w:tcPr>
          <w:p w14:paraId="3CE101B5" w14:textId="77777777" w:rsidR="00213317" w:rsidRDefault="0082023F">
            <w:pPr>
              <w:pStyle w:val="TableParagraph"/>
              <w:spacing w:before="10"/>
              <w:ind w:left="443"/>
              <w:jc w:val="left"/>
              <w:rPr>
                <w:sz w:val="20"/>
              </w:rPr>
            </w:pPr>
            <w:r>
              <w:rPr>
                <w:sz w:val="20"/>
              </w:rPr>
              <w:t xml:space="preserve">10 </w:t>
            </w:r>
          </w:p>
        </w:tc>
        <w:tc>
          <w:tcPr>
            <w:tcW w:w="1156" w:type="dxa"/>
            <w:tcBorders>
              <w:top w:val="single" w:sz="4" w:space="0" w:color="000000"/>
              <w:left w:val="single" w:sz="4" w:space="0" w:color="000000"/>
              <w:bottom w:val="single" w:sz="4" w:space="0" w:color="000000"/>
              <w:right w:val="single" w:sz="4" w:space="0" w:color="000000"/>
            </w:tcBorders>
            <w:shd w:val="clear" w:color="auto" w:fill="C0C0C0"/>
          </w:tcPr>
          <w:p w14:paraId="1F0B58D8" w14:textId="77777777" w:rsidR="00213317" w:rsidRDefault="0082023F">
            <w:pPr>
              <w:pStyle w:val="TableParagraph"/>
              <w:spacing w:before="10"/>
              <w:ind w:left="473"/>
              <w:jc w:val="left"/>
              <w:rPr>
                <w:sz w:val="20"/>
              </w:rPr>
            </w:pPr>
            <w:r>
              <w:rPr>
                <w:sz w:val="20"/>
              </w:rPr>
              <w:t xml:space="preserve">11 </w:t>
            </w:r>
          </w:p>
        </w:tc>
        <w:tc>
          <w:tcPr>
            <w:tcW w:w="1019" w:type="dxa"/>
            <w:tcBorders>
              <w:top w:val="single" w:sz="4" w:space="0" w:color="000000"/>
              <w:left w:val="single" w:sz="4" w:space="0" w:color="000000"/>
              <w:bottom w:val="single" w:sz="4" w:space="0" w:color="000000"/>
              <w:right w:val="single" w:sz="4" w:space="0" w:color="000000"/>
            </w:tcBorders>
            <w:shd w:val="clear" w:color="auto" w:fill="C0C0C0"/>
          </w:tcPr>
          <w:p w14:paraId="115C1304" w14:textId="77777777" w:rsidR="00213317" w:rsidRDefault="0082023F">
            <w:pPr>
              <w:pStyle w:val="TableParagraph"/>
              <w:spacing w:before="10"/>
              <w:ind w:left="405"/>
              <w:jc w:val="left"/>
              <w:rPr>
                <w:sz w:val="20"/>
              </w:rPr>
            </w:pPr>
            <w:r>
              <w:rPr>
                <w:sz w:val="20"/>
              </w:rPr>
              <w:t xml:space="preserve">12 </w:t>
            </w:r>
          </w:p>
        </w:tc>
      </w:tr>
      <w:tr w:rsidR="00213317" w14:paraId="75C1E650" w14:textId="77777777">
        <w:trPr>
          <w:trHeight w:val="313"/>
        </w:trPr>
        <w:tc>
          <w:tcPr>
            <w:tcW w:w="1215" w:type="dxa"/>
            <w:tcBorders>
              <w:top w:val="single" w:sz="4" w:space="0" w:color="000000"/>
              <w:left w:val="single" w:sz="4" w:space="0" w:color="000000"/>
              <w:bottom w:val="single" w:sz="4" w:space="0" w:color="000000"/>
              <w:right w:val="single" w:sz="4" w:space="0" w:color="000000"/>
            </w:tcBorders>
            <w:shd w:val="clear" w:color="auto" w:fill="00FF00"/>
          </w:tcPr>
          <w:p w14:paraId="2F4612A7" w14:textId="19E34538" w:rsidR="00213317" w:rsidRDefault="0052211C">
            <w:pPr>
              <w:pStyle w:val="TableParagraph"/>
              <w:spacing w:before="13"/>
              <w:ind w:right="-15"/>
              <w:rPr>
                <w:sz w:val="20"/>
              </w:rPr>
            </w:pPr>
            <w:r w:rsidRPr="0052211C">
              <w:rPr>
                <w:w w:val="99"/>
                <w:sz w:val="20"/>
              </w:rPr>
              <w:t xml:space="preserve">10.69 </w:t>
            </w:r>
            <w:r w:rsidR="0082023F">
              <w:rPr>
                <w:w w:val="99"/>
                <w:sz w:val="20"/>
              </w:rPr>
              <w:t xml:space="preserve"> </w:t>
            </w:r>
          </w:p>
        </w:tc>
        <w:tc>
          <w:tcPr>
            <w:tcW w:w="1219" w:type="dxa"/>
            <w:tcBorders>
              <w:top w:val="single" w:sz="4" w:space="0" w:color="000000"/>
              <w:left w:val="single" w:sz="4" w:space="0" w:color="000000"/>
              <w:bottom w:val="single" w:sz="4" w:space="0" w:color="000000"/>
              <w:right w:val="single" w:sz="4" w:space="0" w:color="000000"/>
            </w:tcBorders>
          </w:tcPr>
          <w:p w14:paraId="2E4665DD" w14:textId="77777777" w:rsidR="00213317" w:rsidRDefault="0082023F">
            <w:pPr>
              <w:pStyle w:val="TableParagraph"/>
              <w:spacing w:before="13"/>
              <w:rPr>
                <w:sz w:val="20"/>
              </w:rPr>
            </w:pPr>
            <w:r>
              <w:rPr>
                <w:w w:val="99"/>
                <w:sz w:val="20"/>
              </w:rPr>
              <w:t xml:space="preserve"> </w:t>
            </w:r>
          </w:p>
        </w:tc>
        <w:tc>
          <w:tcPr>
            <w:tcW w:w="1145" w:type="dxa"/>
            <w:tcBorders>
              <w:top w:val="single" w:sz="4" w:space="0" w:color="000000"/>
              <w:left w:val="single" w:sz="4" w:space="0" w:color="000000"/>
              <w:bottom w:val="single" w:sz="4" w:space="0" w:color="000000"/>
              <w:right w:val="single" w:sz="4" w:space="0" w:color="000000"/>
            </w:tcBorders>
            <w:shd w:val="clear" w:color="auto" w:fill="00FF00"/>
          </w:tcPr>
          <w:p w14:paraId="5DBE96EA" w14:textId="0C63FF09" w:rsidR="00213317" w:rsidRDefault="00F31D95" w:rsidP="00F31D95">
            <w:pPr>
              <w:pStyle w:val="TableParagraph"/>
              <w:spacing w:before="13"/>
              <w:ind w:right="182"/>
              <w:rPr>
                <w:sz w:val="20"/>
              </w:rPr>
            </w:pPr>
            <w:r>
              <w:rPr>
                <w:w w:val="99"/>
                <w:sz w:val="20"/>
              </w:rPr>
              <w:t>10.69</w:t>
            </w:r>
            <w:r w:rsidR="0082023F">
              <w:rPr>
                <w:w w:val="99"/>
                <w:sz w:val="20"/>
              </w:rPr>
              <w:t xml:space="preserve"> </w:t>
            </w:r>
          </w:p>
        </w:tc>
        <w:tc>
          <w:tcPr>
            <w:tcW w:w="1095" w:type="dxa"/>
            <w:tcBorders>
              <w:top w:val="single" w:sz="4" w:space="0" w:color="000000"/>
              <w:left w:val="single" w:sz="4" w:space="0" w:color="000000"/>
              <w:bottom w:val="single" w:sz="4" w:space="0" w:color="000000"/>
              <w:right w:val="single" w:sz="4" w:space="0" w:color="000000"/>
            </w:tcBorders>
          </w:tcPr>
          <w:p w14:paraId="73B081B8" w14:textId="21E7E465" w:rsidR="00213317" w:rsidRDefault="0082023F">
            <w:pPr>
              <w:pStyle w:val="TableParagraph"/>
              <w:spacing w:before="13"/>
              <w:ind w:right="-15"/>
              <w:rPr>
                <w:sz w:val="20"/>
              </w:rPr>
            </w:pPr>
            <w:r>
              <w:rPr>
                <w:w w:val="99"/>
                <w:sz w:val="20"/>
              </w:rPr>
              <w:t xml:space="preserve"> </w:t>
            </w:r>
          </w:p>
        </w:tc>
        <w:tc>
          <w:tcPr>
            <w:tcW w:w="1042" w:type="dxa"/>
            <w:tcBorders>
              <w:top w:val="single" w:sz="4" w:space="0" w:color="000000"/>
              <w:left w:val="single" w:sz="4" w:space="0" w:color="000000"/>
              <w:bottom w:val="single" w:sz="4" w:space="0" w:color="000000"/>
              <w:right w:val="single" w:sz="4" w:space="0" w:color="000000"/>
            </w:tcBorders>
          </w:tcPr>
          <w:p w14:paraId="556D7391" w14:textId="42A6CEB1" w:rsidR="00213317" w:rsidRPr="0052211C" w:rsidRDefault="00F31D95">
            <w:pPr>
              <w:pStyle w:val="TableParagraph"/>
              <w:spacing w:before="13"/>
              <w:ind w:right="-15"/>
              <w:rPr>
                <w:rFonts w:asciiTheme="minorEastAsia" w:eastAsiaTheme="minorEastAsia" w:hAnsiTheme="minorEastAsia"/>
                <w:sz w:val="20"/>
              </w:rPr>
            </w:pPr>
            <w:r w:rsidRPr="0052211C">
              <w:rPr>
                <w:rFonts w:asciiTheme="minorEastAsia" w:eastAsiaTheme="minorEastAsia" w:hAnsiTheme="minorEastAsia"/>
                <w:w w:val="99"/>
                <w:sz w:val="20"/>
              </w:rPr>
              <w:t>10.69</w:t>
            </w:r>
            <w:r w:rsidR="0082023F" w:rsidRPr="0052211C">
              <w:rPr>
                <w:rFonts w:asciiTheme="minorEastAsia" w:eastAsiaTheme="minorEastAsia" w:hAnsiTheme="minorEastAsia"/>
                <w:w w:val="99"/>
                <w:sz w:val="20"/>
              </w:rPr>
              <w:t xml:space="preserve"> </w:t>
            </w:r>
          </w:p>
        </w:tc>
        <w:tc>
          <w:tcPr>
            <w:tcW w:w="1959" w:type="dxa"/>
            <w:tcBorders>
              <w:top w:val="single" w:sz="4" w:space="0" w:color="000000"/>
              <w:left w:val="single" w:sz="4" w:space="0" w:color="000000"/>
              <w:bottom w:val="single" w:sz="4" w:space="0" w:color="000000"/>
              <w:right w:val="single" w:sz="4" w:space="0" w:color="000000"/>
            </w:tcBorders>
          </w:tcPr>
          <w:p w14:paraId="62F7681A" w14:textId="6879FAA8" w:rsidR="00213317" w:rsidRDefault="00F31D95">
            <w:pPr>
              <w:pStyle w:val="TableParagraph"/>
              <w:spacing w:before="13"/>
              <w:ind w:right="-15"/>
              <w:rPr>
                <w:sz w:val="20"/>
              </w:rPr>
            </w:pPr>
            <w:r>
              <w:rPr>
                <w:w w:val="99"/>
                <w:sz w:val="20"/>
              </w:rPr>
              <w:t>0.00</w:t>
            </w:r>
            <w:r w:rsidR="0082023F">
              <w:rPr>
                <w:w w:val="99"/>
                <w:sz w:val="20"/>
              </w:rPr>
              <w:t xml:space="preserve"> </w:t>
            </w:r>
          </w:p>
        </w:tc>
        <w:tc>
          <w:tcPr>
            <w:tcW w:w="1215" w:type="dxa"/>
            <w:tcBorders>
              <w:top w:val="single" w:sz="4" w:space="0" w:color="000000"/>
              <w:left w:val="single" w:sz="4" w:space="0" w:color="000000"/>
              <w:bottom w:val="single" w:sz="4" w:space="0" w:color="000000"/>
              <w:right w:val="single" w:sz="4" w:space="0" w:color="000000"/>
            </w:tcBorders>
          </w:tcPr>
          <w:p w14:paraId="486192E6" w14:textId="77777777" w:rsidR="00213317" w:rsidRDefault="0082023F">
            <w:pPr>
              <w:pStyle w:val="TableParagraph"/>
              <w:spacing w:before="13"/>
              <w:ind w:left="606" w:right="-15"/>
              <w:jc w:val="left"/>
              <w:rPr>
                <w:sz w:val="20"/>
              </w:rPr>
            </w:pPr>
            <w:r>
              <w:rPr>
                <w:sz w:val="20"/>
              </w:rPr>
              <w:t xml:space="preserve">10.69 </w:t>
            </w:r>
          </w:p>
        </w:tc>
        <w:tc>
          <w:tcPr>
            <w:tcW w:w="1218" w:type="dxa"/>
            <w:tcBorders>
              <w:top w:val="single" w:sz="4" w:space="0" w:color="000000"/>
              <w:left w:val="single" w:sz="4" w:space="0" w:color="000000"/>
              <w:bottom w:val="single" w:sz="4" w:space="0" w:color="000000"/>
              <w:right w:val="single" w:sz="4" w:space="0" w:color="000000"/>
            </w:tcBorders>
          </w:tcPr>
          <w:p w14:paraId="624D5925" w14:textId="77777777" w:rsidR="00213317" w:rsidRDefault="0082023F">
            <w:pPr>
              <w:pStyle w:val="TableParagraph"/>
              <w:spacing w:before="13"/>
              <w:ind w:left="703"/>
              <w:jc w:val="left"/>
              <w:rPr>
                <w:sz w:val="20"/>
              </w:rPr>
            </w:pPr>
            <w:r>
              <w:rPr>
                <w:sz w:val="20"/>
              </w:rPr>
              <w:t xml:space="preserve">0.00 </w:t>
            </w:r>
          </w:p>
        </w:tc>
        <w:tc>
          <w:tcPr>
            <w:tcW w:w="1213" w:type="dxa"/>
            <w:tcBorders>
              <w:top w:val="single" w:sz="4" w:space="0" w:color="000000"/>
              <w:left w:val="single" w:sz="4" w:space="0" w:color="000000"/>
              <w:bottom w:val="single" w:sz="4" w:space="0" w:color="000000"/>
              <w:right w:val="single" w:sz="4" w:space="0" w:color="000000"/>
            </w:tcBorders>
          </w:tcPr>
          <w:p w14:paraId="4C61C73E" w14:textId="77777777" w:rsidR="00213317" w:rsidRDefault="0082023F">
            <w:pPr>
              <w:pStyle w:val="TableParagraph"/>
              <w:spacing w:before="13"/>
              <w:ind w:left="604" w:right="-15"/>
              <w:jc w:val="left"/>
              <w:rPr>
                <w:sz w:val="20"/>
              </w:rPr>
            </w:pPr>
            <w:r>
              <w:rPr>
                <w:sz w:val="20"/>
              </w:rPr>
              <w:t xml:space="preserve">10.69 </w:t>
            </w:r>
          </w:p>
        </w:tc>
        <w:tc>
          <w:tcPr>
            <w:tcW w:w="1093" w:type="dxa"/>
            <w:tcBorders>
              <w:top w:val="single" w:sz="4" w:space="0" w:color="000000"/>
              <w:left w:val="single" w:sz="4" w:space="0" w:color="000000"/>
              <w:bottom w:val="single" w:sz="4" w:space="0" w:color="000000"/>
              <w:right w:val="single" w:sz="4" w:space="0" w:color="000000"/>
            </w:tcBorders>
          </w:tcPr>
          <w:p w14:paraId="5E257774" w14:textId="77777777" w:rsidR="00213317" w:rsidRDefault="0082023F">
            <w:pPr>
              <w:pStyle w:val="TableParagraph"/>
              <w:spacing w:before="13"/>
              <w:ind w:left="580"/>
              <w:jc w:val="left"/>
              <w:rPr>
                <w:sz w:val="20"/>
              </w:rPr>
            </w:pPr>
            <w:r>
              <w:rPr>
                <w:sz w:val="20"/>
              </w:rPr>
              <w:t xml:space="preserve">0.00 </w:t>
            </w:r>
          </w:p>
        </w:tc>
        <w:tc>
          <w:tcPr>
            <w:tcW w:w="1156" w:type="dxa"/>
            <w:tcBorders>
              <w:top w:val="single" w:sz="4" w:space="0" w:color="000000"/>
              <w:left w:val="single" w:sz="4" w:space="0" w:color="000000"/>
              <w:bottom w:val="single" w:sz="4" w:space="0" w:color="000000"/>
              <w:right w:val="single" w:sz="4" w:space="0" w:color="000000"/>
            </w:tcBorders>
          </w:tcPr>
          <w:p w14:paraId="5E64867D" w14:textId="77777777" w:rsidR="00213317" w:rsidRDefault="0082023F">
            <w:pPr>
              <w:pStyle w:val="TableParagraph"/>
              <w:spacing w:before="13"/>
              <w:ind w:left="545"/>
              <w:jc w:val="left"/>
              <w:rPr>
                <w:sz w:val="20"/>
              </w:rPr>
            </w:pPr>
            <w:r>
              <w:rPr>
                <w:sz w:val="20"/>
              </w:rPr>
              <w:t xml:space="preserve">10.69 </w:t>
            </w:r>
          </w:p>
        </w:tc>
        <w:tc>
          <w:tcPr>
            <w:tcW w:w="1019" w:type="dxa"/>
            <w:tcBorders>
              <w:top w:val="single" w:sz="4" w:space="0" w:color="000000"/>
              <w:left w:val="single" w:sz="4" w:space="0" w:color="000000"/>
              <w:bottom w:val="single" w:sz="4" w:space="0" w:color="000000"/>
              <w:right w:val="single" w:sz="4" w:space="0" w:color="000000"/>
            </w:tcBorders>
          </w:tcPr>
          <w:p w14:paraId="51885216" w14:textId="77777777" w:rsidR="00213317" w:rsidRDefault="0082023F">
            <w:pPr>
              <w:pStyle w:val="TableParagraph"/>
              <w:spacing w:before="13"/>
              <w:ind w:left="503"/>
              <w:jc w:val="left"/>
              <w:rPr>
                <w:sz w:val="20"/>
              </w:rPr>
            </w:pPr>
            <w:r>
              <w:rPr>
                <w:sz w:val="20"/>
              </w:rPr>
              <w:t xml:space="preserve">0.00 </w:t>
            </w:r>
          </w:p>
        </w:tc>
      </w:tr>
    </w:tbl>
    <w:p w14:paraId="2AAD807A" w14:textId="2D7C776F" w:rsidR="00213317" w:rsidRDefault="0082023F">
      <w:pPr>
        <w:spacing w:before="11" w:line="292" w:lineRule="auto"/>
        <w:ind w:left="220" w:right="480"/>
        <w:rPr>
          <w:sz w:val="20"/>
        </w:rPr>
      </w:pPr>
      <w:r>
        <w:rPr>
          <w:spacing w:val="-5"/>
          <w:w w:val="95"/>
          <w:sz w:val="20"/>
        </w:rPr>
        <w:t>注：本表反映部门本年度</w:t>
      </w:r>
      <w:r>
        <w:rPr>
          <w:spacing w:val="-5"/>
          <w:w w:val="95"/>
          <w:sz w:val="20"/>
        </w:rPr>
        <w:t>“</w:t>
      </w:r>
      <w:r>
        <w:rPr>
          <w:spacing w:val="-5"/>
          <w:w w:val="95"/>
          <w:sz w:val="20"/>
        </w:rPr>
        <w:t>三公</w:t>
      </w:r>
      <w:r>
        <w:rPr>
          <w:spacing w:val="-5"/>
          <w:w w:val="95"/>
          <w:sz w:val="20"/>
        </w:rPr>
        <w:t>”</w:t>
      </w:r>
      <w:r>
        <w:rPr>
          <w:spacing w:val="-5"/>
          <w:w w:val="95"/>
          <w:sz w:val="20"/>
        </w:rPr>
        <w:t>经费支出预决算情况。其中：预算数为</w:t>
      </w:r>
      <w:r>
        <w:rPr>
          <w:spacing w:val="-5"/>
          <w:w w:val="95"/>
          <w:sz w:val="20"/>
        </w:rPr>
        <w:t>“</w:t>
      </w:r>
      <w:r>
        <w:rPr>
          <w:spacing w:val="-5"/>
          <w:w w:val="95"/>
          <w:sz w:val="20"/>
        </w:rPr>
        <w:t>三公</w:t>
      </w:r>
      <w:r>
        <w:rPr>
          <w:spacing w:val="-5"/>
          <w:w w:val="95"/>
          <w:sz w:val="20"/>
        </w:rPr>
        <w:t>”</w:t>
      </w:r>
      <w:r>
        <w:rPr>
          <w:spacing w:val="-5"/>
          <w:w w:val="95"/>
          <w:sz w:val="20"/>
        </w:rPr>
        <w:t>经费全年预算数，反映按规定程序调整后的预算数；决算数是包括当年一般公共</w:t>
      </w:r>
      <w:r>
        <w:rPr>
          <w:spacing w:val="-5"/>
          <w:w w:val="95"/>
          <w:sz w:val="20"/>
        </w:rPr>
        <w:t>预</w:t>
      </w:r>
      <w:r>
        <w:rPr>
          <w:spacing w:val="-5"/>
          <w:sz w:val="20"/>
        </w:rPr>
        <w:t>算财政拨款和以前年度结转资金安排的实际支出。本表金额转换为万元时，因四舍五入可能存在尾差。</w:t>
      </w:r>
      <w:r>
        <w:rPr>
          <w:sz w:val="20"/>
        </w:rPr>
        <w:t xml:space="preserve"> </w:t>
      </w:r>
    </w:p>
    <w:p w14:paraId="5D269412" w14:textId="77777777" w:rsidR="00213317" w:rsidRDefault="00213317">
      <w:pPr>
        <w:spacing w:line="292" w:lineRule="auto"/>
        <w:rPr>
          <w:sz w:val="20"/>
        </w:rPr>
        <w:sectPr w:rsidR="00213317">
          <w:pgSz w:w="16840" w:h="11910" w:orient="landscape"/>
          <w:pgMar w:top="1100" w:right="760" w:bottom="920" w:left="1020" w:header="0" w:footer="731" w:gutter="0"/>
          <w:cols w:space="720"/>
        </w:sectPr>
      </w:pPr>
    </w:p>
    <w:p w14:paraId="2C0B68E2" w14:textId="77777777" w:rsidR="00213317" w:rsidRDefault="00213317">
      <w:pPr>
        <w:spacing w:before="3"/>
        <w:rPr>
          <w:sz w:val="29"/>
        </w:rPr>
      </w:pPr>
    </w:p>
    <w:p w14:paraId="4CC3609F" w14:textId="77777777" w:rsidR="00213317" w:rsidRDefault="0082023F">
      <w:pPr>
        <w:spacing w:before="58"/>
        <w:ind w:right="246"/>
        <w:jc w:val="center"/>
        <w:rPr>
          <w:rFonts w:ascii="黑体" w:eastAsia="黑体"/>
          <w:sz w:val="30"/>
        </w:rPr>
      </w:pPr>
      <w:r>
        <w:rPr>
          <w:rFonts w:ascii="黑体" w:eastAsia="黑体" w:hint="eastAsia"/>
          <w:sz w:val="30"/>
        </w:rPr>
        <w:t>政府性基金预算财政拨款收入支出决算表</w:t>
      </w:r>
    </w:p>
    <w:p w14:paraId="7E5E8847" w14:textId="77777777" w:rsidR="00213317" w:rsidRDefault="00213317">
      <w:pPr>
        <w:pStyle w:val="a3"/>
        <w:spacing w:before="11"/>
        <w:rPr>
          <w:rFonts w:ascii="黑体"/>
          <w:sz w:val="12"/>
        </w:rPr>
      </w:pPr>
    </w:p>
    <w:tbl>
      <w:tblPr>
        <w:tblW w:w="0" w:type="auto"/>
        <w:tblInd w:w="178" w:type="dxa"/>
        <w:tblLayout w:type="fixed"/>
        <w:tblCellMar>
          <w:left w:w="0" w:type="dxa"/>
          <w:right w:w="0" w:type="dxa"/>
        </w:tblCellMar>
        <w:tblLook w:val="04A0" w:firstRow="1" w:lastRow="0" w:firstColumn="1" w:lastColumn="0" w:noHBand="0" w:noVBand="1"/>
      </w:tblPr>
      <w:tblGrid>
        <w:gridCol w:w="3659"/>
        <w:gridCol w:w="2734"/>
        <w:gridCol w:w="1203"/>
        <w:gridCol w:w="1657"/>
        <w:gridCol w:w="2294"/>
        <w:gridCol w:w="3032"/>
      </w:tblGrid>
      <w:tr w:rsidR="00213317" w14:paraId="5A0A3ECF" w14:textId="77777777">
        <w:trPr>
          <w:trHeight w:val="266"/>
        </w:trPr>
        <w:tc>
          <w:tcPr>
            <w:tcW w:w="3659" w:type="dxa"/>
          </w:tcPr>
          <w:p w14:paraId="0B9F07CE" w14:textId="77777777" w:rsidR="00213317" w:rsidRDefault="0082023F">
            <w:pPr>
              <w:pStyle w:val="TableParagraph"/>
              <w:tabs>
                <w:tab w:val="left" w:pos="412"/>
              </w:tabs>
              <w:spacing w:before="0" w:line="226" w:lineRule="exact"/>
              <w:ind w:left="50"/>
              <w:jc w:val="left"/>
              <w:rPr>
                <w:sz w:val="18"/>
              </w:rPr>
            </w:pPr>
            <w:r>
              <w:rPr>
                <w:sz w:val="16"/>
              </w:rPr>
              <w:t xml:space="preserve"> </w:t>
            </w:r>
            <w:r>
              <w:rPr>
                <w:sz w:val="16"/>
              </w:rPr>
              <w:tab/>
            </w:r>
            <w:r>
              <w:rPr>
                <w:sz w:val="18"/>
              </w:rPr>
              <w:t xml:space="preserve">  </w:t>
            </w:r>
            <w:r>
              <w:rPr>
                <w:spacing w:val="15"/>
                <w:sz w:val="18"/>
              </w:rPr>
              <w:t xml:space="preserve"> </w:t>
            </w:r>
            <w:r>
              <w:rPr>
                <w:sz w:val="18"/>
              </w:rPr>
              <w:t xml:space="preserve">  </w:t>
            </w:r>
            <w:r>
              <w:rPr>
                <w:spacing w:val="-2"/>
                <w:sz w:val="18"/>
              </w:rPr>
              <w:t xml:space="preserve"> </w:t>
            </w:r>
            <w:r>
              <w:rPr>
                <w:sz w:val="18"/>
              </w:rPr>
              <w:t xml:space="preserve">   </w:t>
            </w:r>
          </w:p>
        </w:tc>
        <w:tc>
          <w:tcPr>
            <w:tcW w:w="2734" w:type="dxa"/>
          </w:tcPr>
          <w:p w14:paraId="6EFB0EA0" w14:textId="77777777" w:rsidR="00213317" w:rsidRDefault="0082023F">
            <w:pPr>
              <w:pStyle w:val="TableParagraph"/>
              <w:spacing w:before="0" w:line="226" w:lineRule="exact"/>
              <w:ind w:right="303"/>
              <w:jc w:val="center"/>
              <w:rPr>
                <w:sz w:val="18"/>
              </w:rPr>
            </w:pPr>
            <w:r>
              <w:rPr>
                <w:sz w:val="18"/>
              </w:rPr>
              <w:t xml:space="preserve">   </w:t>
            </w:r>
          </w:p>
        </w:tc>
        <w:tc>
          <w:tcPr>
            <w:tcW w:w="1203" w:type="dxa"/>
          </w:tcPr>
          <w:p w14:paraId="306CF115" w14:textId="77777777" w:rsidR="00213317" w:rsidRDefault="0082023F">
            <w:pPr>
              <w:pStyle w:val="TableParagraph"/>
              <w:spacing w:before="0" w:line="226" w:lineRule="exact"/>
              <w:ind w:left="238"/>
              <w:jc w:val="left"/>
              <w:rPr>
                <w:sz w:val="18"/>
              </w:rPr>
            </w:pPr>
            <w:r>
              <w:rPr>
                <w:sz w:val="18"/>
              </w:rPr>
              <w:t xml:space="preserve">   </w:t>
            </w:r>
          </w:p>
        </w:tc>
        <w:tc>
          <w:tcPr>
            <w:tcW w:w="1657" w:type="dxa"/>
          </w:tcPr>
          <w:p w14:paraId="5E698E44" w14:textId="77777777" w:rsidR="00213317" w:rsidRDefault="0082023F">
            <w:pPr>
              <w:pStyle w:val="TableParagraph"/>
              <w:spacing w:before="0" w:line="226" w:lineRule="exact"/>
              <w:ind w:left="2"/>
              <w:jc w:val="center"/>
              <w:rPr>
                <w:sz w:val="18"/>
              </w:rPr>
            </w:pPr>
            <w:r>
              <w:rPr>
                <w:sz w:val="18"/>
              </w:rPr>
              <w:t xml:space="preserve">   </w:t>
            </w:r>
          </w:p>
        </w:tc>
        <w:tc>
          <w:tcPr>
            <w:tcW w:w="2294" w:type="dxa"/>
          </w:tcPr>
          <w:p w14:paraId="1283A62A" w14:textId="77777777" w:rsidR="00213317" w:rsidRDefault="0082023F">
            <w:pPr>
              <w:pStyle w:val="TableParagraph"/>
              <w:spacing w:before="0" w:line="226" w:lineRule="exact"/>
              <w:ind w:left="694"/>
              <w:jc w:val="left"/>
              <w:rPr>
                <w:sz w:val="18"/>
              </w:rPr>
            </w:pPr>
            <w:r>
              <w:rPr>
                <w:sz w:val="18"/>
              </w:rPr>
              <w:t xml:space="preserve">   </w:t>
            </w:r>
          </w:p>
        </w:tc>
        <w:tc>
          <w:tcPr>
            <w:tcW w:w="3032" w:type="dxa"/>
          </w:tcPr>
          <w:p w14:paraId="5F8A5C78" w14:textId="77777777" w:rsidR="00213317" w:rsidRDefault="0082023F">
            <w:pPr>
              <w:pStyle w:val="TableParagraph"/>
              <w:spacing w:before="0" w:line="246" w:lineRule="exact"/>
              <w:ind w:right="45"/>
            </w:pPr>
            <w:r>
              <w:t>公开</w:t>
            </w:r>
            <w:r>
              <w:t xml:space="preserve"> 08 </w:t>
            </w:r>
            <w:r>
              <w:t>表</w:t>
            </w:r>
            <w:r>
              <w:t xml:space="preserve"> </w:t>
            </w:r>
          </w:p>
        </w:tc>
      </w:tr>
      <w:tr w:rsidR="00213317" w14:paraId="22542834" w14:textId="77777777">
        <w:trPr>
          <w:trHeight w:val="266"/>
        </w:trPr>
        <w:tc>
          <w:tcPr>
            <w:tcW w:w="3659" w:type="dxa"/>
          </w:tcPr>
          <w:p w14:paraId="56187585" w14:textId="77777777" w:rsidR="00213317" w:rsidRDefault="0082023F">
            <w:pPr>
              <w:pStyle w:val="TableParagraph"/>
              <w:spacing w:before="15" w:line="231" w:lineRule="exact"/>
              <w:ind w:left="50"/>
              <w:jc w:val="left"/>
            </w:pPr>
            <w:r>
              <w:t>部门：舞阳县城市管理局</w:t>
            </w:r>
            <w:r>
              <w:t xml:space="preserve"> </w:t>
            </w:r>
          </w:p>
        </w:tc>
        <w:tc>
          <w:tcPr>
            <w:tcW w:w="2734" w:type="dxa"/>
          </w:tcPr>
          <w:p w14:paraId="036165DB" w14:textId="77777777" w:rsidR="00213317" w:rsidRDefault="0082023F">
            <w:pPr>
              <w:pStyle w:val="TableParagraph"/>
              <w:spacing w:before="15" w:line="231" w:lineRule="exact"/>
              <w:ind w:left="1448"/>
              <w:jc w:val="left"/>
            </w:pPr>
            <w:r>
              <w:t xml:space="preserve">2019 </w:t>
            </w:r>
            <w:r>
              <w:t>年度</w:t>
            </w:r>
            <w:r>
              <w:t xml:space="preserve"> </w:t>
            </w:r>
          </w:p>
        </w:tc>
        <w:tc>
          <w:tcPr>
            <w:tcW w:w="1203" w:type="dxa"/>
          </w:tcPr>
          <w:p w14:paraId="4A8D43AC" w14:textId="77777777" w:rsidR="00213317" w:rsidRDefault="0082023F">
            <w:pPr>
              <w:pStyle w:val="TableParagraph"/>
              <w:spacing w:before="41" w:line="205" w:lineRule="exact"/>
              <w:ind w:left="238"/>
              <w:jc w:val="left"/>
              <w:rPr>
                <w:sz w:val="18"/>
              </w:rPr>
            </w:pPr>
            <w:r>
              <w:rPr>
                <w:sz w:val="18"/>
              </w:rPr>
              <w:t xml:space="preserve">   </w:t>
            </w:r>
          </w:p>
        </w:tc>
        <w:tc>
          <w:tcPr>
            <w:tcW w:w="1657" w:type="dxa"/>
          </w:tcPr>
          <w:p w14:paraId="2869F168" w14:textId="77777777" w:rsidR="00213317" w:rsidRDefault="0082023F">
            <w:pPr>
              <w:pStyle w:val="TableParagraph"/>
              <w:spacing w:before="41" w:line="205" w:lineRule="exact"/>
              <w:ind w:left="2"/>
              <w:jc w:val="center"/>
              <w:rPr>
                <w:sz w:val="18"/>
              </w:rPr>
            </w:pPr>
            <w:r>
              <w:rPr>
                <w:sz w:val="18"/>
              </w:rPr>
              <w:t xml:space="preserve">   </w:t>
            </w:r>
          </w:p>
        </w:tc>
        <w:tc>
          <w:tcPr>
            <w:tcW w:w="2294" w:type="dxa"/>
          </w:tcPr>
          <w:p w14:paraId="035EE70C" w14:textId="77777777" w:rsidR="00213317" w:rsidRDefault="0082023F">
            <w:pPr>
              <w:pStyle w:val="TableParagraph"/>
              <w:spacing w:before="41" w:line="205" w:lineRule="exact"/>
              <w:ind w:left="694"/>
              <w:jc w:val="left"/>
              <w:rPr>
                <w:sz w:val="18"/>
              </w:rPr>
            </w:pPr>
            <w:r>
              <w:rPr>
                <w:sz w:val="18"/>
              </w:rPr>
              <w:t xml:space="preserve">   </w:t>
            </w:r>
          </w:p>
        </w:tc>
        <w:tc>
          <w:tcPr>
            <w:tcW w:w="3032" w:type="dxa"/>
          </w:tcPr>
          <w:p w14:paraId="6AD256AD" w14:textId="77777777" w:rsidR="00213317" w:rsidRDefault="0082023F">
            <w:pPr>
              <w:pStyle w:val="TableParagraph"/>
              <w:spacing w:before="15" w:line="231" w:lineRule="exact"/>
              <w:ind w:right="45"/>
            </w:pPr>
            <w:r>
              <w:t>金额单位：万元</w:t>
            </w:r>
            <w:r>
              <w:t xml:space="preserve"> </w:t>
            </w:r>
          </w:p>
        </w:tc>
      </w:tr>
    </w:tbl>
    <w:p w14:paraId="11972863" w14:textId="77777777" w:rsidR="00213317" w:rsidRDefault="00213317">
      <w:pPr>
        <w:pStyle w:val="a3"/>
        <w:spacing w:before="7"/>
        <w:rPr>
          <w:rFonts w:ascii="黑体"/>
          <w:sz w:val="3"/>
        </w:rPr>
      </w:pPr>
    </w:p>
    <w:tbl>
      <w:tblPr>
        <w:tblW w:w="0" w:type="auto"/>
        <w:tblInd w:w="11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4A0" w:firstRow="1" w:lastRow="0" w:firstColumn="1" w:lastColumn="0" w:noHBand="0" w:noVBand="1"/>
      </w:tblPr>
      <w:tblGrid>
        <w:gridCol w:w="917"/>
        <w:gridCol w:w="3766"/>
        <w:gridCol w:w="1896"/>
        <w:gridCol w:w="1661"/>
        <w:gridCol w:w="1656"/>
        <w:gridCol w:w="1659"/>
        <w:gridCol w:w="1512"/>
        <w:gridCol w:w="1520"/>
      </w:tblGrid>
      <w:tr w:rsidR="00213317" w14:paraId="7A0A804F" w14:textId="77777777">
        <w:trPr>
          <w:trHeight w:val="311"/>
        </w:trPr>
        <w:tc>
          <w:tcPr>
            <w:tcW w:w="4683" w:type="dxa"/>
            <w:gridSpan w:val="2"/>
            <w:tcBorders>
              <w:left w:val="single" w:sz="4" w:space="0" w:color="000000"/>
              <w:bottom w:val="single" w:sz="4" w:space="0" w:color="000000"/>
              <w:right w:val="single" w:sz="4" w:space="0" w:color="000000"/>
            </w:tcBorders>
            <w:shd w:val="clear" w:color="auto" w:fill="C0C0C0"/>
          </w:tcPr>
          <w:p w14:paraId="6EF51B1B" w14:textId="77777777" w:rsidR="00213317" w:rsidRDefault="0082023F">
            <w:pPr>
              <w:pStyle w:val="TableParagraph"/>
              <w:spacing w:before="27"/>
              <w:ind w:left="107"/>
              <w:jc w:val="left"/>
              <w:rPr>
                <w:sz w:val="20"/>
              </w:rPr>
            </w:pPr>
            <w:r>
              <w:rPr>
                <w:sz w:val="20"/>
              </w:rPr>
              <w:t>项目</w:t>
            </w:r>
            <w:r>
              <w:rPr>
                <w:sz w:val="20"/>
              </w:rPr>
              <w:t xml:space="preserve"> </w:t>
            </w:r>
          </w:p>
        </w:tc>
        <w:tc>
          <w:tcPr>
            <w:tcW w:w="1896" w:type="dxa"/>
            <w:vMerge w:val="restart"/>
            <w:tcBorders>
              <w:left w:val="single" w:sz="4" w:space="0" w:color="000000"/>
              <w:bottom w:val="single" w:sz="4" w:space="0" w:color="000000"/>
              <w:right w:val="single" w:sz="4" w:space="0" w:color="000000"/>
            </w:tcBorders>
            <w:shd w:val="clear" w:color="auto" w:fill="C0C0C0"/>
          </w:tcPr>
          <w:p w14:paraId="4C1DBD0A" w14:textId="77777777" w:rsidR="00213317" w:rsidRDefault="00213317">
            <w:pPr>
              <w:pStyle w:val="TableParagraph"/>
              <w:spacing w:before="0"/>
              <w:jc w:val="left"/>
              <w:rPr>
                <w:rFonts w:ascii="黑体"/>
                <w:sz w:val="20"/>
              </w:rPr>
            </w:pPr>
          </w:p>
          <w:p w14:paraId="2BEA0792" w14:textId="77777777" w:rsidR="00213317" w:rsidRDefault="00213317">
            <w:pPr>
              <w:pStyle w:val="TableParagraph"/>
              <w:spacing w:before="10"/>
              <w:jc w:val="left"/>
              <w:rPr>
                <w:rFonts w:ascii="黑体"/>
                <w:sz w:val="19"/>
              </w:rPr>
            </w:pPr>
          </w:p>
          <w:p w14:paraId="4C3124D6" w14:textId="77777777" w:rsidR="00213317" w:rsidRDefault="0082023F">
            <w:pPr>
              <w:pStyle w:val="TableParagraph"/>
              <w:spacing w:before="0"/>
              <w:ind w:left="252"/>
              <w:jc w:val="left"/>
              <w:rPr>
                <w:sz w:val="20"/>
              </w:rPr>
            </w:pPr>
            <w:r>
              <w:rPr>
                <w:sz w:val="20"/>
              </w:rPr>
              <w:t>年初结转和结余</w:t>
            </w:r>
            <w:r>
              <w:rPr>
                <w:sz w:val="20"/>
              </w:rPr>
              <w:t xml:space="preserve"> </w:t>
            </w:r>
          </w:p>
        </w:tc>
        <w:tc>
          <w:tcPr>
            <w:tcW w:w="1661" w:type="dxa"/>
            <w:vMerge w:val="restart"/>
            <w:tcBorders>
              <w:left w:val="single" w:sz="4" w:space="0" w:color="000000"/>
              <w:bottom w:val="single" w:sz="4" w:space="0" w:color="000000"/>
              <w:right w:val="single" w:sz="4" w:space="0" w:color="000000"/>
            </w:tcBorders>
            <w:shd w:val="clear" w:color="auto" w:fill="C0C0C0"/>
          </w:tcPr>
          <w:p w14:paraId="145EF372" w14:textId="77777777" w:rsidR="00213317" w:rsidRDefault="00213317">
            <w:pPr>
              <w:pStyle w:val="TableParagraph"/>
              <w:spacing w:before="0"/>
              <w:jc w:val="left"/>
              <w:rPr>
                <w:rFonts w:ascii="黑体"/>
                <w:sz w:val="20"/>
              </w:rPr>
            </w:pPr>
          </w:p>
          <w:p w14:paraId="19AE1DC1" w14:textId="77777777" w:rsidR="00213317" w:rsidRDefault="00213317">
            <w:pPr>
              <w:pStyle w:val="TableParagraph"/>
              <w:spacing w:before="10"/>
              <w:jc w:val="left"/>
              <w:rPr>
                <w:rFonts w:ascii="黑体"/>
                <w:sz w:val="19"/>
              </w:rPr>
            </w:pPr>
          </w:p>
          <w:p w14:paraId="47B83793" w14:textId="77777777" w:rsidR="00213317" w:rsidRDefault="0082023F">
            <w:pPr>
              <w:pStyle w:val="TableParagraph"/>
              <w:spacing w:before="0"/>
              <w:ind w:left="432"/>
              <w:jc w:val="left"/>
              <w:rPr>
                <w:sz w:val="20"/>
              </w:rPr>
            </w:pPr>
            <w:r>
              <w:rPr>
                <w:sz w:val="20"/>
              </w:rPr>
              <w:t>本年收入</w:t>
            </w:r>
            <w:r>
              <w:rPr>
                <w:sz w:val="20"/>
              </w:rPr>
              <w:t xml:space="preserve"> </w:t>
            </w:r>
          </w:p>
        </w:tc>
        <w:tc>
          <w:tcPr>
            <w:tcW w:w="4827" w:type="dxa"/>
            <w:gridSpan w:val="3"/>
            <w:tcBorders>
              <w:left w:val="single" w:sz="4" w:space="0" w:color="000000"/>
              <w:bottom w:val="single" w:sz="4" w:space="0" w:color="000000"/>
              <w:right w:val="single" w:sz="4" w:space="0" w:color="000000"/>
            </w:tcBorders>
            <w:shd w:val="clear" w:color="auto" w:fill="C0C0C0"/>
          </w:tcPr>
          <w:p w14:paraId="0138E0AB" w14:textId="77777777" w:rsidR="00213317" w:rsidRDefault="0082023F">
            <w:pPr>
              <w:pStyle w:val="TableParagraph"/>
              <w:spacing w:before="27"/>
              <w:ind w:left="2046" w:right="1931"/>
              <w:jc w:val="center"/>
              <w:rPr>
                <w:sz w:val="20"/>
              </w:rPr>
            </w:pPr>
            <w:r>
              <w:rPr>
                <w:sz w:val="20"/>
              </w:rPr>
              <w:t>本年支出</w:t>
            </w:r>
            <w:r>
              <w:rPr>
                <w:sz w:val="20"/>
              </w:rPr>
              <w:t xml:space="preserve"> </w:t>
            </w:r>
          </w:p>
        </w:tc>
        <w:tc>
          <w:tcPr>
            <w:tcW w:w="1520" w:type="dxa"/>
            <w:vMerge w:val="restart"/>
            <w:tcBorders>
              <w:left w:val="single" w:sz="4" w:space="0" w:color="000000"/>
              <w:bottom w:val="single" w:sz="4" w:space="0" w:color="000000"/>
              <w:right w:val="single" w:sz="4" w:space="0" w:color="000000"/>
            </w:tcBorders>
            <w:shd w:val="clear" w:color="auto" w:fill="C0C0C0"/>
          </w:tcPr>
          <w:p w14:paraId="7E0FA090" w14:textId="77777777" w:rsidR="00213317" w:rsidRDefault="00213317">
            <w:pPr>
              <w:pStyle w:val="TableParagraph"/>
              <w:spacing w:before="8"/>
              <w:jc w:val="left"/>
              <w:rPr>
                <w:rFonts w:ascii="黑体"/>
                <w:sz w:val="27"/>
              </w:rPr>
            </w:pPr>
          </w:p>
          <w:p w14:paraId="388FA71B" w14:textId="77777777" w:rsidR="00213317" w:rsidRDefault="0082023F">
            <w:pPr>
              <w:pStyle w:val="TableParagraph"/>
              <w:spacing w:before="0" w:line="292" w:lineRule="auto"/>
              <w:ind w:left="660" w:right="149" w:hanging="500"/>
              <w:jc w:val="left"/>
              <w:rPr>
                <w:sz w:val="20"/>
              </w:rPr>
            </w:pPr>
            <w:r>
              <w:rPr>
                <w:sz w:val="20"/>
              </w:rPr>
              <w:t>年末结转和结余</w:t>
            </w:r>
            <w:r>
              <w:rPr>
                <w:sz w:val="20"/>
              </w:rPr>
              <w:t xml:space="preserve"> </w:t>
            </w:r>
          </w:p>
        </w:tc>
      </w:tr>
      <w:tr w:rsidR="00213317" w14:paraId="286740AB" w14:textId="77777777">
        <w:trPr>
          <w:trHeight w:val="955"/>
        </w:trPr>
        <w:tc>
          <w:tcPr>
            <w:tcW w:w="917" w:type="dxa"/>
            <w:tcBorders>
              <w:top w:val="single" w:sz="4" w:space="0" w:color="000000"/>
              <w:left w:val="single" w:sz="4" w:space="0" w:color="000000"/>
              <w:bottom w:val="single" w:sz="4" w:space="0" w:color="000000"/>
              <w:right w:val="single" w:sz="4" w:space="0" w:color="000000"/>
            </w:tcBorders>
            <w:shd w:val="clear" w:color="auto" w:fill="C0C0C0"/>
          </w:tcPr>
          <w:p w14:paraId="7FE95E2A" w14:textId="77777777" w:rsidR="00213317" w:rsidRDefault="0082023F">
            <w:pPr>
              <w:pStyle w:val="TableParagraph"/>
              <w:spacing w:before="37" w:line="292" w:lineRule="auto"/>
              <w:ind w:left="158" w:right="149"/>
              <w:jc w:val="left"/>
              <w:rPr>
                <w:sz w:val="20"/>
              </w:rPr>
            </w:pPr>
            <w:r>
              <w:rPr>
                <w:spacing w:val="-7"/>
                <w:sz w:val="20"/>
              </w:rPr>
              <w:t>功能分</w:t>
            </w:r>
            <w:r>
              <w:rPr>
                <w:spacing w:val="-7"/>
                <w:w w:val="95"/>
                <w:sz w:val="20"/>
              </w:rPr>
              <w:t>类科目</w:t>
            </w:r>
          </w:p>
          <w:p w14:paraId="36CE810C" w14:textId="77777777" w:rsidR="00213317" w:rsidRDefault="0082023F">
            <w:pPr>
              <w:pStyle w:val="TableParagraph"/>
              <w:spacing w:before="0" w:line="256" w:lineRule="exact"/>
              <w:ind w:left="256"/>
              <w:jc w:val="left"/>
              <w:rPr>
                <w:sz w:val="20"/>
              </w:rPr>
            </w:pPr>
            <w:r>
              <w:rPr>
                <w:sz w:val="20"/>
              </w:rPr>
              <w:t>编码</w:t>
            </w:r>
            <w:r>
              <w:rPr>
                <w:sz w:val="20"/>
              </w:rPr>
              <w:t xml:space="preserve"> </w:t>
            </w:r>
          </w:p>
        </w:tc>
        <w:tc>
          <w:tcPr>
            <w:tcW w:w="3766" w:type="dxa"/>
            <w:tcBorders>
              <w:top w:val="single" w:sz="4" w:space="0" w:color="000000"/>
              <w:left w:val="single" w:sz="4" w:space="0" w:color="000000"/>
              <w:bottom w:val="single" w:sz="4" w:space="0" w:color="000000"/>
              <w:right w:val="single" w:sz="4" w:space="0" w:color="000000"/>
            </w:tcBorders>
            <w:shd w:val="clear" w:color="auto" w:fill="C0C0C0"/>
          </w:tcPr>
          <w:p w14:paraId="2B3972B7" w14:textId="77777777" w:rsidR="00213317" w:rsidRDefault="00213317">
            <w:pPr>
              <w:pStyle w:val="TableParagraph"/>
              <w:spacing w:before="3"/>
              <w:jc w:val="left"/>
              <w:rPr>
                <w:rFonts w:ascii="黑体"/>
                <w:sz w:val="27"/>
              </w:rPr>
            </w:pPr>
          </w:p>
          <w:p w14:paraId="55F2A9A6" w14:textId="77777777" w:rsidR="00213317" w:rsidRDefault="0082023F">
            <w:pPr>
              <w:pStyle w:val="TableParagraph"/>
              <w:spacing w:before="0"/>
              <w:ind w:left="1512" w:right="1403"/>
              <w:jc w:val="center"/>
              <w:rPr>
                <w:sz w:val="20"/>
              </w:rPr>
            </w:pPr>
            <w:r>
              <w:rPr>
                <w:sz w:val="20"/>
              </w:rPr>
              <w:t>科目名称</w:t>
            </w:r>
            <w:r>
              <w:rPr>
                <w:sz w:val="20"/>
              </w:rPr>
              <w:t xml:space="preserve"> </w:t>
            </w:r>
          </w:p>
        </w:tc>
        <w:tc>
          <w:tcPr>
            <w:tcW w:w="1896" w:type="dxa"/>
            <w:vMerge/>
            <w:tcBorders>
              <w:top w:val="nil"/>
              <w:left w:val="single" w:sz="4" w:space="0" w:color="000000"/>
              <w:bottom w:val="single" w:sz="4" w:space="0" w:color="000000"/>
              <w:right w:val="single" w:sz="4" w:space="0" w:color="000000"/>
            </w:tcBorders>
            <w:shd w:val="clear" w:color="auto" w:fill="C0C0C0"/>
          </w:tcPr>
          <w:p w14:paraId="596336F8" w14:textId="77777777" w:rsidR="00213317" w:rsidRDefault="00213317">
            <w:pPr>
              <w:rPr>
                <w:sz w:val="2"/>
                <w:szCs w:val="2"/>
              </w:rPr>
            </w:pPr>
          </w:p>
        </w:tc>
        <w:tc>
          <w:tcPr>
            <w:tcW w:w="1661" w:type="dxa"/>
            <w:vMerge/>
            <w:tcBorders>
              <w:top w:val="nil"/>
              <w:left w:val="single" w:sz="4" w:space="0" w:color="000000"/>
              <w:bottom w:val="single" w:sz="4" w:space="0" w:color="000000"/>
              <w:right w:val="single" w:sz="4" w:space="0" w:color="000000"/>
            </w:tcBorders>
            <w:shd w:val="clear" w:color="auto" w:fill="C0C0C0"/>
          </w:tcPr>
          <w:p w14:paraId="4E40B6FD" w14:textId="77777777" w:rsidR="00213317" w:rsidRDefault="00213317">
            <w:pPr>
              <w:rPr>
                <w:sz w:val="2"/>
                <w:szCs w:val="2"/>
              </w:rPr>
            </w:pPr>
          </w:p>
        </w:tc>
        <w:tc>
          <w:tcPr>
            <w:tcW w:w="1656" w:type="dxa"/>
            <w:tcBorders>
              <w:top w:val="single" w:sz="4" w:space="0" w:color="000000"/>
              <w:left w:val="single" w:sz="4" w:space="0" w:color="000000"/>
              <w:bottom w:val="single" w:sz="4" w:space="0" w:color="000000"/>
              <w:right w:val="single" w:sz="4" w:space="0" w:color="000000"/>
            </w:tcBorders>
            <w:shd w:val="clear" w:color="auto" w:fill="C0C0C0"/>
          </w:tcPr>
          <w:p w14:paraId="23B8DB28" w14:textId="77777777" w:rsidR="00213317" w:rsidRDefault="00213317">
            <w:pPr>
              <w:pStyle w:val="TableParagraph"/>
              <w:spacing w:before="3"/>
              <w:jc w:val="left"/>
              <w:rPr>
                <w:rFonts w:ascii="黑体"/>
                <w:sz w:val="27"/>
              </w:rPr>
            </w:pPr>
          </w:p>
          <w:p w14:paraId="05BC5FCE" w14:textId="77777777" w:rsidR="00213317" w:rsidRDefault="0082023F">
            <w:pPr>
              <w:pStyle w:val="TableParagraph"/>
              <w:spacing w:before="0"/>
              <w:ind w:left="629"/>
              <w:jc w:val="left"/>
              <w:rPr>
                <w:sz w:val="20"/>
              </w:rPr>
            </w:pPr>
            <w:r>
              <w:rPr>
                <w:sz w:val="20"/>
              </w:rPr>
              <w:t>小计</w:t>
            </w:r>
            <w:r>
              <w:rPr>
                <w:sz w:val="20"/>
              </w:rPr>
              <w:t xml:space="preserve"> </w:t>
            </w:r>
          </w:p>
        </w:tc>
        <w:tc>
          <w:tcPr>
            <w:tcW w:w="1659" w:type="dxa"/>
            <w:tcBorders>
              <w:top w:val="single" w:sz="4" w:space="0" w:color="000000"/>
              <w:left w:val="single" w:sz="4" w:space="0" w:color="000000"/>
              <w:bottom w:val="single" w:sz="4" w:space="0" w:color="000000"/>
              <w:right w:val="single" w:sz="4" w:space="0" w:color="000000"/>
            </w:tcBorders>
            <w:shd w:val="clear" w:color="auto" w:fill="C0C0C0"/>
          </w:tcPr>
          <w:p w14:paraId="26B4263F" w14:textId="77777777" w:rsidR="00213317" w:rsidRDefault="00213317">
            <w:pPr>
              <w:pStyle w:val="TableParagraph"/>
              <w:spacing w:before="3"/>
              <w:jc w:val="left"/>
              <w:rPr>
                <w:rFonts w:ascii="黑体"/>
                <w:sz w:val="27"/>
              </w:rPr>
            </w:pPr>
          </w:p>
          <w:p w14:paraId="682C1281" w14:textId="77777777" w:rsidR="00213317" w:rsidRDefault="0082023F">
            <w:pPr>
              <w:pStyle w:val="TableParagraph"/>
              <w:spacing w:before="0"/>
              <w:ind w:left="430"/>
              <w:jc w:val="left"/>
              <w:rPr>
                <w:sz w:val="20"/>
              </w:rPr>
            </w:pPr>
            <w:r>
              <w:rPr>
                <w:sz w:val="20"/>
              </w:rPr>
              <w:t>基本支出</w:t>
            </w:r>
            <w:r>
              <w:rPr>
                <w:sz w:val="20"/>
              </w:rPr>
              <w:t xml:space="preserve"> </w:t>
            </w:r>
          </w:p>
        </w:tc>
        <w:tc>
          <w:tcPr>
            <w:tcW w:w="1512" w:type="dxa"/>
            <w:tcBorders>
              <w:top w:val="single" w:sz="4" w:space="0" w:color="000000"/>
              <w:left w:val="single" w:sz="4" w:space="0" w:color="000000"/>
              <w:bottom w:val="single" w:sz="4" w:space="0" w:color="000000"/>
              <w:right w:val="single" w:sz="4" w:space="0" w:color="000000"/>
            </w:tcBorders>
            <w:shd w:val="clear" w:color="auto" w:fill="C0C0C0"/>
          </w:tcPr>
          <w:p w14:paraId="7DCED3F9" w14:textId="77777777" w:rsidR="00213317" w:rsidRDefault="00213317">
            <w:pPr>
              <w:pStyle w:val="TableParagraph"/>
              <w:spacing w:before="3"/>
              <w:jc w:val="left"/>
              <w:rPr>
                <w:rFonts w:ascii="黑体"/>
                <w:sz w:val="27"/>
              </w:rPr>
            </w:pPr>
          </w:p>
          <w:p w14:paraId="02A6F3FE" w14:textId="77777777" w:rsidR="00213317" w:rsidRDefault="0082023F">
            <w:pPr>
              <w:pStyle w:val="TableParagraph"/>
              <w:spacing w:before="0"/>
              <w:ind w:left="357"/>
              <w:jc w:val="left"/>
              <w:rPr>
                <w:sz w:val="20"/>
              </w:rPr>
            </w:pPr>
            <w:r>
              <w:rPr>
                <w:sz w:val="20"/>
              </w:rPr>
              <w:t>项目支出</w:t>
            </w:r>
            <w:r>
              <w:rPr>
                <w:sz w:val="20"/>
              </w:rPr>
              <w:t xml:space="preserve"> </w:t>
            </w:r>
          </w:p>
        </w:tc>
        <w:tc>
          <w:tcPr>
            <w:tcW w:w="1520" w:type="dxa"/>
            <w:vMerge/>
            <w:tcBorders>
              <w:top w:val="nil"/>
              <w:left w:val="single" w:sz="4" w:space="0" w:color="000000"/>
              <w:bottom w:val="single" w:sz="4" w:space="0" w:color="000000"/>
              <w:right w:val="single" w:sz="4" w:space="0" w:color="000000"/>
            </w:tcBorders>
            <w:shd w:val="clear" w:color="auto" w:fill="C0C0C0"/>
          </w:tcPr>
          <w:p w14:paraId="59EB068D" w14:textId="77777777" w:rsidR="00213317" w:rsidRDefault="00213317">
            <w:pPr>
              <w:rPr>
                <w:sz w:val="2"/>
                <w:szCs w:val="2"/>
              </w:rPr>
            </w:pPr>
          </w:p>
        </w:tc>
      </w:tr>
      <w:tr w:rsidR="00213317" w14:paraId="163C3933" w14:textId="77777777">
        <w:trPr>
          <w:trHeight w:val="313"/>
        </w:trPr>
        <w:tc>
          <w:tcPr>
            <w:tcW w:w="4683" w:type="dxa"/>
            <w:gridSpan w:val="2"/>
            <w:tcBorders>
              <w:top w:val="single" w:sz="4" w:space="0" w:color="000000"/>
              <w:left w:val="single" w:sz="4" w:space="0" w:color="000000"/>
              <w:bottom w:val="single" w:sz="4" w:space="0" w:color="000000"/>
              <w:right w:val="single" w:sz="4" w:space="0" w:color="000000"/>
            </w:tcBorders>
            <w:shd w:val="clear" w:color="auto" w:fill="C0C0C0"/>
          </w:tcPr>
          <w:p w14:paraId="1C28AAC1" w14:textId="77777777" w:rsidR="00213317" w:rsidRDefault="0082023F">
            <w:pPr>
              <w:pStyle w:val="TableParagraph"/>
              <w:spacing w:before="30"/>
              <w:ind w:left="2171" w:right="2062"/>
              <w:jc w:val="center"/>
              <w:rPr>
                <w:sz w:val="20"/>
              </w:rPr>
            </w:pPr>
            <w:r>
              <w:rPr>
                <w:sz w:val="20"/>
              </w:rPr>
              <w:t>栏次</w:t>
            </w:r>
            <w:r>
              <w:rPr>
                <w:sz w:val="20"/>
              </w:rPr>
              <w:t xml:space="preserve"> </w:t>
            </w:r>
          </w:p>
        </w:tc>
        <w:tc>
          <w:tcPr>
            <w:tcW w:w="1896" w:type="dxa"/>
            <w:tcBorders>
              <w:top w:val="single" w:sz="4" w:space="0" w:color="000000"/>
              <w:left w:val="single" w:sz="4" w:space="0" w:color="000000"/>
              <w:bottom w:val="single" w:sz="4" w:space="0" w:color="000000"/>
              <w:right w:val="single" w:sz="4" w:space="0" w:color="000000"/>
            </w:tcBorders>
            <w:shd w:val="clear" w:color="auto" w:fill="C0C0C0"/>
          </w:tcPr>
          <w:p w14:paraId="5F2B5E4A" w14:textId="77777777" w:rsidR="00213317" w:rsidRDefault="0082023F">
            <w:pPr>
              <w:pStyle w:val="TableParagraph"/>
              <w:spacing w:before="30"/>
              <w:ind w:left="930" w:right="816"/>
              <w:jc w:val="center"/>
              <w:rPr>
                <w:sz w:val="20"/>
              </w:rPr>
            </w:pPr>
            <w:r>
              <w:rPr>
                <w:sz w:val="20"/>
              </w:rPr>
              <w:t xml:space="preserve">1 </w:t>
            </w:r>
          </w:p>
        </w:tc>
        <w:tc>
          <w:tcPr>
            <w:tcW w:w="1661" w:type="dxa"/>
            <w:tcBorders>
              <w:top w:val="single" w:sz="4" w:space="0" w:color="000000"/>
              <w:left w:val="single" w:sz="4" w:space="0" w:color="000000"/>
              <w:bottom w:val="single" w:sz="4" w:space="0" w:color="000000"/>
              <w:right w:val="single" w:sz="4" w:space="0" w:color="000000"/>
            </w:tcBorders>
            <w:shd w:val="clear" w:color="auto" w:fill="C0C0C0"/>
          </w:tcPr>
          <w:p w14:paraId="1DCD3538" w14:textId="77777777" w:rsidR="00213317" w:rsidRDefault="0082023F">
            <w:pPr>
              <w:pStyle w:val="TableParagraph"/>
              <w:spacing w:before="30"/>
              <w:ind w:left="810" w:right="700"/>
              <w:jc w:val="center"/>
              <w:rPr>
                <w:sz w:val="20"/>
              </w:rPr>
            </w:pPr>
            <w:r>
              <w:rPr>
                <w:sz w:val="20"/>
              </w:rPr>
              <w:t xml:space="preserve">2 </w:t>
            </w:r>
          </w:p>
        </w:tc>
        <w:tc>
          <w:tcPr>
            <w:tcW w:w="1656" w:type="dxa"/>
            <w:tcBorders>
              <w:top w:val="single" w:sz="4" w:space="0" w:color="000000"/>
              <w:left w:val="single" w:sz="4" w:space="0" w:color="000000"/>
              <w:bottom w:val="single" w:sz="4" w:space="0" w:color="000000"/>
              <w:right w:val="single" w:sz="4" w:space="0" w:color="000000"/>
            </w:tcBorders>
            <w:shd w:val="clear" w:color="auto" w:fill="C0C0C0"/>
          </w:tcPr>
          <w:p w14:paraId="647F743E" w14:textId="77777777" w:rsidR="00213317" w:rsidRDefault="0082023F">
            <w:pPr>
              <w:pStyle w:val="TableParagraph"/>
              <w:spacing w:before="30"/>
              <w:ind w:left="808" w:right="698"/>
              <w:jc w:val="center"/>
              <w:rPr>
                <w:sz w:val="20"/>
              </w:rPr>
            </w:pPr>
            <w:r>
              <w:rPr>
                <w:sz w:val="20"/>
              </w:rPr>
              <w:t xml:space="preserve">3 </w:t>
            </w:r>
          </w:p>
        </w:tc>
        <w:tc>
          <w:tcPr>
            <w:tcW w:w="1659" w:type="dxa"/>
            <w:tcBorders>
              <w:top w:val="single" w:sz="4" w:space="0" w:color="000000"/>
              <w:left w:val="single" w:sz="4" w:space="0" w:color="000000"/>
              <w:bottom w:val="single" w:sz="4" w:space="0" w:color="000000"/>
              <w:right w:val="single" w:sz="4" w:space="0" w:color="000000"/>
            </w:tcBorders>
            <w:shd w:val="clear" w:color="auto" w:fill="C0C0C0"/>
          </w:tcPr>
          <w:p w14:paraId="089B52A2" w14:textId="77777777" w:rsidR="00213317" w:rsidRDefault="0082023F">
            <w:pPr>
              <w:pStyle w:val="TableParagraph"/>
              <w:spacing w:before="30"/>
              <w:ind w:left="808" w:right="700"/>
              <w:jc w:val="center"/>
              <w:rPr>
                <w:sz w:val="20"/>
              </w:rPr>
            </w:pPr>
            <w:r>
              <w:rPr>
                <w:sz w:val="20"/>
              </w:rPr>
              <w:t xml:space="preserve">4 </w:t>
            </w:r>
          </w:p>
        </w:tc>
        <w:tc>
          <w:tcPr>
            <w:tcW w:w="1512" w:type="dxa"/>
            <w:tcBorders>
              <w:top w:val="single" w:sz="4" w:space="0" w:color="000000"/>
              <w:left w:val="single" w:sz="4" w:space="0" w:color="000000"/>
              <w:bottom w:val="single" w:sz="4" w:space="0" w:color="000000"/>
              <w:right w:val="single" w:sz="4" w:space="0" w:color="000000"/>
            </w:tcBorders>
            <w:shd w:val="clear" w:color="auto" w:fill="C0C0C0"/>
          </w:tcPr>
          <w:p w14:paraId="49BDB7BD" w14:textId="77777777" w:rsidR="00213317" w:rsidRDefault="0082023F">
            <w:pPr>
              <w:pStyle w:val="TableParagraph"/>
              <w:spacing w:before="30"/>
              <w:ind w:left="736" w:right="626"/>
              <w:jc w:val="center"/>
              <w:rPr>
                <w:sz w:val="20"/>
              </w:rPr>
            </w:pPr>
            <w:r>
              <w:rPr>
                <w:sz w:val="20"/>
              </w:rPr>
              <w:t xml:space="preserve">5 </w:t>
            </w:r>
          </w:p>
        </w:tc>
        <w:tc>
          <w:tcPr>
            <w:tcW w:w="1520" w:type="dxa"/>
            <w:tcBorders>
              <w:top w:val="single" w:sz="4" w:space="0" w:color="000000"/>
              <w:left w:val="single" w:sz="4" w:space="0" w:color="000000"/>
              <w:bottom w:val="single" w:sz="4" w:space="0" w:color="000000"/>
              <w:right w:val="single" w:sz="4" w:space="0" w:color="000000"/>
            </w:tcBorders>
            <w:shd w:val="clear" w:color="auto" w:fill="C0C0C0"/>
          </w:tcPr>
          <w:p w14:paraId="0E3EB1EB" w14:textId="77777777" w:rsidR="00213317" w:rsidRDefault="0082023F">
            <w:pPr>
              <w:pStyle w:val="TableParagraph"/>
              <w:spacing w:before="30"/>
              <w:ind w:left="741" w:right="629"/>
              <w:jc w:val="center"/>
              <w:rPr>
                <w:sz w:val="20"/>
              </w:rPr>
            </w:pPr>
            <w:r>
              <w:rPr>
                <w:sz w:val="20"/>
              </w:rPr>
              <w:t xml:space="preserve">6 </w:t>
            </w:r>
          </w:p>
        </w:tc>
      </w:tr>
      <w:tr w:rsidR="00213317" w14:paraId="21022443" w14:textId="77777777">
        <w:trPr>
          <w:trHeight w:val="311"/>
        </w:trPr>
        <w:tc>
          <w:tcPr>
            <w:tcW w:w="4683" w:type="dxa"/>
            <w:gridSpan w:val="2"/>
            <w:tcBorders>
              <w:top w:val="single" w:sz="4" w:space="0" w:color="000000"/>
              <w:left w:val="single" w:sz="4" w:space="0" w:color="000000"/>
              <w:bottom w:val="single" w:sz="4" w:space="0" w:color="000000"/>
              <w:right w:val="single" w:sz="4" w:space="0" w:color="000000"/>
            </w:tcBorders>
            <w:shd w:val="clear" w:color="auto" w:fill="C0C0C0"/>
          </w:tcPr>
          <w:p w14:paraId="1F6B0F2E" w14:textId="77777777" w:rsidR="00213317" w:rsidRDefault="0082023F">
            <w:pPr>
              <w:pStyle w:val="TableParagraph"/>
              <w:ind w:left="107"/>
              <w:jc w:val="left"/>
              <w:rPr>
                <w:sz w:val="20"/>
              </w:rPr>
            </w:pPr>
            <w:r>
              <w:rPr>
                <w:sz w:val="20"/>
              </w:rPr>
              <w:t>合计</w:t>
            </w:r>
            <w:r>
              <w:rPr>
                <w:sz w:val="20"/>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69320D48" w14:textId="77777777" w:rsidR="00213317" w:rsidRDefault="0082023F">
            <w:pPr>
              <w:pStyle w:val="TableParagraph"/>
              <w:ind w:right="-15"/>
              <w:rPr>
                <w:b/>
                <w:sz w:val="20"/>
              </w:rPr>
            </w:pPr>
            <w:r>
              <w:rPr>
                <w:b/>
                <w:sz w:val="20"/>
              </w:rPr>
              <w:t xml:space="preserve">0.00 </w:t>
            </w:r>
          </w:p>
        </w:tc>
        <w:tc>
          <w:tcPr>
            <w:tcW w:w="1661" w:type="dxa"/>
            <w:tcBorders>
              <w:top w:val="single" w:sz="4" w:space="0" w:color="000000"/>
              <w:left w:val="single" w:sz="4" w:space="0" w:color="000000"/>
              <w:bottom w:val="single" w:sz="4" w:space="0" w:color="000000"/>
              <w:right w:val="single" w:sz="4" w:space="0" w:color="000000"/>
            </w:tcBorders>
          </w:tcPr>
          <w:p w14:paraId="40347E7D" w14:textId="77777777" w:rsidR="00213317" w:rsidRDefault="0082023F">
            <w:pPr>
              <w:pStyle w:val="TableParagraph"/>
              <w:ind w:right="-15"/>
              <w:rPr>
                <w:b/>
                <w:sz w:val="20"/>
              </w:rPr>
            </w:pPr>
            <w:r>
              <w:rPr>
                <w:b/>
                <w:sz w:val="20"/>
              </w:rPr>
              <w:t xml:space="preserve">205.19 </w:t>
            </w:r>
          </w:p>
        </w:tc>
        <w:tc>
          <w:tcPr>
            <w:tcW w:w="1656" w:type="dxa"/>
            <w:tcBorders>
              <w:top w:val="single" w:sz="4" w:space="0" w:color="000000"/>
              <w:left w:val="single" w:sz="4" w:space="0" w:color="000000"/>
              <w:bottom w:val="single" w:sz="4" w:space="0" w:color="000000"/>
              <w:right w:val="single" w:sz="4" w:space="0" w:color="000000"/>
            </w:tcBorders>
          </w:tcPr>
          <w:p w14:paraId="38E55A80" w14:textId="77777777" w:rsidR="00213317" w:rsidRDefault="0082023F">
            <w:pPr>
              <w:pStyle w:val="TableParagraph"/>
              <w:ind w:right="-15"/>
              <w:rPr>
                <w:b/>
                <w:sz w:val="20"/>
              </w:rPr>
            </w:pPr>
            <w:r>
              <w:rPr>
                <w:b/>
                <w:sz w:val="20"/>
              </w:rPr>
              <w:t xml:space="preserve">204.92 </w:t>
            </w:r>
          </w:p>
        </w:tc>
        <w:tc>
          <w:tcPr>
            <w:tcW w:w="1659" w:type="dxa"/>
            <w:tcBorders>
              <w:top w:val="single" w:sz="4" w:space="0" w:color="000000"/>
              <w:left w:val="single" w:sz="4" w:space="0" w:color="000000"/>
              <w:bottom w:val="single" w:sz="4" w:space="0" w:color="000000"/>
              <w:right w:val="single" w:sz="4" w:space="0" w:color="000000"/>
            </w:tcBorders>
          </w:tcPr>
          <w:p w14:paraId="51CDB937" w14:textId="77777777" w:rsidR="00213317" w:rsidRDefault="0082023F">
            <w:pPr>
              <w:pStyle w:val="TableParagraph"/>
              <w:ind w:right="-15"/>
              <w:rPr>
                <w:b/>
                <w:sz w:val="20"/>
              </w:rPr>
            </w:pPr>
            <w:r>
              <w:rPr>
                <w:b/>
                <w:sz w:val="20"/>
              </w:rPr>
              <w:t xml:space="preserve">204.92 </w:t>
            </w:r>
          </w:p>
        </w:tc>
        <w:tc>
          <w:tcPr>
            <w:tcW w:w="1512" w:type="dxa"/>
            <w:tcBorders>
              <w:top w:val="single" w:sz="4" w:space="0" w:color="000000"/>
              <w:left w:val="single" w:sz="4" w:space="0" w:color="000000"/>
              <w:bottom w:val="single" w:sz="4" w:space="0" w:color="000000"/>
              <w:right w:val="single" w:sz="4" w:space="0" w:color="000000"/>
            </w:tcBorders>
          </w:tcPr>
          <w:p w14:paraId="5C474F37" w14:textId="77777777" w:rsidR="00213317" w:rsidRDefault="0082023F">
            <w:pPr>
              <w:pStyle w:val="TableParagraph"/>
              <w:ind w:right="-15"/>
              <w:rPr>
                <w:b/>
                <w:sz w:val="20"/>
              </w:rPr>
            </w:pPr>
            <w:r>
              <w:rPr>
                <w:b/>
                <w:sz w:val="20"/>
              </w:rPr>
              <w:t xml:space="preserve">0.00 </w:t>
            </w:r>
          </w:p>
        </w:tc>
        <w:tc>
          <w:tcPr>
            <w:tcW w:w="1520" w:type="dxa"/>
            <w:tcBorders>
              <w:top w:val="single" w:sz="4" w:space="0" w:color="000000"/>
              <w:left w:val="single" w:sz="4" w:space="0" w:color="000000"/>
              <w:bottom w:val="single" w:sz="4" w:space="0" w:color="000000"/>
              <w:right w:val="single" w:sz="4" w:space="0" w:color="000000"/>
            </w:tcBorders>
          </w:tcPr>
          <w:p w14:paraId="36B6E1D3" w14:textId="77777777" w:rsidR="00213317" w:rsidRDefault="0082023F">
            <w:pPr>
              <w:pStyle w:val="TableParagraph"/>
              <w:ind w:right="-15"/>
              <w:rPr>
                <w:b/>
                <w:sz w:val="20"/>
              </w:rPr>
            </w:pPr>
            <w:r>
              <w:rPr>
                <w:b/>
                <w:sz w:val="20"/>
              </w:rPr>
              <w:t xml:space="preserve">0.28 </w:t>
            </w:r>
          </w:p>
        </w:tc>
      </w:tr>
      <w:tr w:rsidR="00213317" w14:paraId="5D658DDA" w14:textId="77777777">
        <w:trPr>
          <w:trHeight w:val="311"/>
        </w:trPr>
        <w:tc>
          <w:tcPr>
            <w:tcW w:w="917" w:type="dxa"/>
            <w:tcBorders>
              <w:top w:val="single" w:sz="4" w:space="0" w:color="000000"/>
              <w:left w:val="single" w:sz="4" w:space="0" w:color="000000"/>
              <w:bottom w:val="single" w:sz="4" w:space="0" w:color="000000"/>
              <w:right w:val="single" w:sz="4" w:space="0" w:color="000000"/>
            </w:tcBorders>
            <w:shd w:val="clear" w:color="auto" w:fill="C0C0C0"/>
          </w:tcPr>
          <w:p w14:paraId="6A35D230" w14:textId="77777777" w:rsidR="00213317" w:rsidRDefault="0082023F">
            <w:pPr>
              <w:pStyle w:val="TableParagraph"/>
              <w:spacing w:before="27"/>
              <w:ind w:left="107"/>
              <w:jc w:val="left"/>
              <w:rPr>
                <w:b/>
                <w:sz w:val="20"/>
              </w:rPr>
            </w:pPr>
            <w:r>
              <w:rPr>
                <w:b/>
                <w:sz w:val="20"/>
              </w:rPr>
              <w:t xml:space="preserve">212 </w:t>
            </w:r>
          </w:p>
        </w:tc>
        <w:tc>
          <w:tcPr>
            <w:tcW w:w="3766" w:type="dxa"/>
            <w:tcBorders>
              <w:top w:val="single" w:sz="4" w:space="0" w:color="000000"/>
              <w:left w:val="single" w:sz="4" w:space="0" w:color="000000"/>
              <w:bottom w:val="single" w:sz="4" w:space="0" w:color="000000"/>
              <w:right w:val="single" w:sz="4" w:space="0" w:color="000000"/>
            </w:tcBorders>
            <w:shd w:val="clear" w:color="auto" w:fill="C0C0C0"/>
          </w:tcPr>
          <w:p w14:paraId="2DCD6FF4" w14:textId="77777777" w:rsidR="00213317" w:rsidRDefault="0082023F">
            <w:pPr>
              <w:pStyle w:val="TableParagraph"/>
              <w:spacing w:before="27"/>
              <w:ind w:left="108"/>
              <w:jc w:val="left"/>
              <w:rPr>
                <w:b/>
                <w:sz w:val="20"/>
              </w:rPr>
            </w:pPr>
            <w:r>
              <w:rPr>
                <w:b/>
                <w:sz w:val="20"/>
              </w:rPr>
              <w:t>城乡社区支出</w:t>
            </w:r>
            <w:r>
              <w:rPr>
                <w:b/>
                <w:w w:val="98"/>
                <w:sz w:val="20"/>
              </w:rPr>
              <w:t xml:space="preserve"> </w:t>
            </w:r>
          </w:p>
        </w:tc>
        <w:tc>
          <w:tcPr>
            <w:tcW w:w="1896" w:type="dxa"/>
            <w:tcBorders>
              <w:top w:val="single" w:sz="4" w:space="0" w:color="000000"/>
              <w:left w:val="single" w:sz="4" w:space="0" w:color="000000"/>
              <w:bottom w:val="single" w:sz="4" w:space="0" w:color="000000"/>
              <w:right w:val="single" w:sz="4" w:space="0" w:color="000000"/>
            </w:tcBorders>
            <w:shd w:val="clear" w:color="auto" w:fill="C0C0C0"/>
          </w:tcPr>
          <w:p w14:paraId="3D4CA86D" w14:textId="77777777" w:rsidR="00213317" w:rsidRDefault="0082023F">
            <w:pPr>
              <w:pStyle w:val="TableParagraph"/>
              <w:spacing w:before="27"/>
              <w:ind w:right="-15"/>
              <w:rPr>
                <w:b/>
                <w:sz w:val="20"/>
              </w:rPr>
            </w:pPr>
            <w:r>
              <w:rPr>
                <w:b/>
                <w:sz w:val="20"/>
              </w:rPr>
              <w:t xml:space="preserve">0.00 </w:t>
            </w:r>
          </w:p>
        </w:tc>
        <w:tc>
          <w:tcPr>
            <w:tcW w:w="1661" w:type="dxa"/>
            <w:tcBorders>
              <w:top w:val="single" w:sz="4" w:space="0" w:color="000000"/>
              <w:left w:val="single" w:sz="4" w:space="0" w:color="000000"/>
              <w:bottom w:val="single" w:sz="4" w:space="0" w:color="000000"/>
              <w:right w:val="single" w:sz="4" w:space="0" w:color="000000"/>
            </w:tcBorders>
            <w:shd w:val="clear" w:color="auto" w:fill="C0C0C0"/>
          </w:tcPr>
          <w:p w14:paraId="40E62DB2" w14:textId="77777777" w:rsidR="00213317" w:rsidRDefault="0082023F">
            <w:pPr>
              <w:pStyle w:val="TableParagraph"/>
              <w:spacing w:before="27"/>
              <w:ind w:right="-15"/>
              <w:rPr>
                <w:b/>
                <w:sz w:val="20"/>
              </w:rPr>
            </w:pPr>
            <w:r>
              <w:rPr>
                <w:b/>
                <w:sz w:val="20"/>
              </w:rPr>
              <w:t xml:space="preserve">205.19 </w:t>
            </w:r>
          </w:p>
        </w:tc>
        <w:tc>
          <w:tcPr>
            <w:tcW w:w="1656" w:type="dxa"/>
            <w:tcBorders>
              <w:top w:val="single" w:sz="4" w:space="0" w:color="000000"/>
              <w:left w:val="single" w:sz="4" w:space="0" w:color="000000"/>
              <w:bottom w:val="single" w:sz="4" w:space="0" w:color="000000"/>
              <w:right w:val="single" w:sz="4" w:space="0" w:color="000000"/>
            </w:tcBorders>
            <w:shd w:val="clear" w:color="auto" w:fill="C0C0C0"/>
          </w:tcPr>
          <w:p w14:paraId="5973E62C" w14:textId="77777777" w:rsidR="00213317" w:rsidRDefault="0082023F">
            <w:pPr>
              <w:pStyle w:val="TableParagraph"/>
              <w:spacing w:before="27"/>
              <w:ind w:right="-15"/>
              <w:rPr>
                <w:b/>
                <w:sz w:val="20"/>
              </w:rPr>
            </w:pPr>
            <w:r>
              <w:rPr>
                <w:b/>
                <w:sz w:val="20"/>
              </w:rPr>
              <w:t xml:space="preserve">204.92 </w:t>
            </w:r>
          </w:p>
        </w:tc>
        <w:tc>
          <w:tcPr>
            <w:tcW w:w="1659" w:type="dxa"/>
            <w:tcBorders>
              <w:top w:val="single" w:sz="4" w:space="0" w:color="000000"/>
              <w:left w:val="single" w:sz="4" w:space="0" w:color="000000"/>
              <w:bottom w:val="single" w:sz="4" w:space="0" w:color="000000"/>
              <w:right w:val="single" w:sz="4" w:space="0" w:color="000000"/>
            </w:tcBorders>
            <w:shd w:val="clear" w:color="auto" w:fill="C0C0C0"/>
          </w:tcPr>
          <w:p w14:paraId="4E51FE06" w14:textId="77777777" w:rsidR="00213317" w:rsidRDefault="0082023F">
            <w:pPr>
              <w:pStyle w:val="TableParagraph"/>
              <w:spacing w:before="27"/>
              <w:ind w:right="-15"/>
              <w:rPr>
                <w:b/>
                <w:sz w:val="20"/>
              </w:rPr>
            </w:pPr>
            <w:r>
              <w:rPr>
                <w:b/>
                <w:sz w:val="20"/>
              </w:rPr>
              <w:t xml:space="preserve">204.92 </w:t>
            </w:r>
          </w:p>
        </w:tc>
        <w:tc>
          <w:tcPr>
            <w:tcW w:w="1512" w:type="dxa"/>
            <w:tcBorders>
              <w:top w:val="single" w:sz="4" w:space="0" w:color="000000"/>
              <w:left w:val="single" w:sz="4" w:space="0" w:color="000000"/>
              <w:bottom w:val="single" w:sz="4" w:space="0" w:color="000000"/>
              <w:right w:val="single" w:sz="4" w:space="0" w:color="000000"/>
            </w:tcBorders>
            <w:shd w:val="clear" w:color="auto" w:fill="C0C0C0"/>
          </w:tcPr>
          <w:p w14:paraId="3A8B166E" w14:textId="77777777" w:rsidR="00213317" w:rsidRDefault="0082023F">
            <w:pPr>
              <w:pStyle w:val="TableParagraph"/>
              <w:spacing w:before="27"/>
              <w:ind w:right="-15"/>
              <w:rPr>
                <w:b/>
                <w:sz w:val="20"/>
              </w:rPr>
            </w:pPr>
            <w:r>
              <w:rPr>
                <w:b/>
                <w:w w:val="98"/>
                <w:sz w:val="20"/>
              </w:rPr>
              <w:t xml:space="preserve"> </w:t>
            </w:r>
          </w:p>
        </w:tc>
        <w:tc>
          <w:tcPr>
            <w:tcW w:w="1520" w:type="dxa"/>
            <w:tcBorders>
              <w:top w:val="single" w:sz="4" w:space="0" w:color="000000"/>
              <w:left w:val="single" w:sz="4" w:space="0" w:color="000000"/>
              <w:bottom w:val="single" w:sz="4" w:space="0" w:color="000000"/>
              <w:right w:val="single" w:sz="4" w:space="0" w:color="000000"/>
            </w:tcBorders>
            <w:shd w:val="clear" w:color="auto" w:fill="C0C0C0"/>
          </w:tcPr>
          <w:p w14:paraId="04E8432B" w14:textId="77777777" w:rsidR="00213317" w:rsidRDefault="0082023F">
            <w:pPr>
              <w:pStyle w:val="TableParagraph"/>
              <w:spacing w:before="27"/>
              <w:ind w:right="-15"/>
              <w:rPr>
                <w:b/>
                <w:sz w:val="20"/>
              </w:rPr>
            </w:pPr>
            <w:r>
              <w:rPr>
                <w:b/>
                <w:sz w:val="20"/>
              </w:rPr>
              <w:t xml:space="preserve">0.28 </w:t>
            </w:r>
          </w:p>
        </w:tc>
      </w:tr>
      <w:tr w:rsidR="00213317" w14:paraId="35AA118E" w14:textId="77777777">
        <w:trPr>
          <w:trHeight w:val="311"/>
        </w:trPr>
        <w:tc>
          <w:tcPr>
            <w:tcW w:w="917" w:type="dxa"/>
            <w:tcBorders>
              <w:top w:val="single" w:sz="4" w:space="0" w:color="000000"/>
              <w:left w:val="single" w:sz="4" w:space="0" w:color="000000"/>
              <w:bottom w:val="single" w:sz="4" w:space="0" w:color="000000"/>
              <w:right w:val="single" w:sz="4" w:space="0" w:color="000000"/>
            </w:tcBorders>
            <w:shd w:val="clear" w:color="auto" w:fill="C0C0C0"/>
          </w:tcPr>
          <w:p w14:paraId="1BFFDE1B" w14:textId="77777777" w:rsidR="00213317" w:rsidRDefault="0082023F">
            <w:pPr>
              <w:pStyle w:val="TableParagraph"/>
              <w:spacing w:before="27"/>
              <w:ind w:left="107"/>
              <w:jc w:val="left"/>
              <w:rPr>
                <w:b/>
                <w:sz w:val="20"/>
              </w:rPr>
            </w:pPr>
            <w:r>
              <w:rPr>
                <w:b/>
                <w:sz w:val="20"/>
              </w:rPr>
              <w:t xml:space="preserve">21214 </w:t>
            </w:r>
          </w:p>
        </w:tc>
        <w:tc>
          <w:tcPr>
            <w:tcW w:w="3766" w:type="dxa"/>
            <w:tcBorders>
              <w:top w:val="single" w:sz="4" w:space="0" w:color="000000"/>
              <w:left w:val="single" w:sz="4" w:space="0" w:color="000000"/>
              <w:bottom w:val="single" w:sz="4" w:space="0" w:color="000000"/>
              <w:right w:val="single" w:sz="4" w:space="0" w:color="000000"/>
            </w:tcBorders>
            <w:shd w:val="clear" w:color="auto" w:fill="C0C0C0"/>
          </w:tcPr>
          <w:p w14:paraId="41F87997" w14:textId="77777777" w:rsidR="00213317" w:rsidRDefault="0082023F">
            <w:pPr>
              <w:pStyle w:val="TableParagraph"/>
              <w:spacing w:before="27"/>
              <w:ind w:left="108"/>
              <w:jc w:val="left"/>
              <w:rPr>
                <w:b/>
                <w:sz w:val="20"/>
              </w:rPr>
            </w:pPr>
            <w:r>
              <w:rPr>
                <w:b/>
                <w:sz w:val="20"/>
              </w:rPr>
              <w:t>污水处理</w:t>
            </w:r>
            <w:proofErr w:type="gramStart"/>
            <w:r>
              <w:rPr>
                <w:b/>
                <w:sz w:val="20"/>
              </w:rPr>
              <w:t>费安排</w:t>
            </w:r>
            <w:proofErr w:type="gramEnd"/>
            <w:r>
              <w:rPr>
                <w:b/>
                <w:sz w:val="20"/>
              </w:rPr>
              <w:t>的支出</w:t>
            </w:r>
            <w:r>
              <w:rPr>
                <w:b/>
                <w:w w:val="98"/>
                <w:sz w:val="20"/>
              </w:rPr>
              <w:t xml:space="preserve"> </w:t>
            </w:r>
          </w:p>
        </w:tc>
        <w:tc>
          <w:tcPr>
            <w:tcW w:w="1896" w:type="dxa"/>
            <w:tcBorders>
              <w:top w:val="single" w:sz="4" w:space="0" w:color="000000"/>
              <w:left w:val="single" w:sz="4" w:space="0" w:color="000000"/>
              <w:bottom w:val="single" w:sz="4" w:space="0" w:color="000000"/>
              <w:right w:val="single" w:sz="4" w:space="0" w:color="000000"/>
            </w:tcBorders>
            <w:shd w:val="clear" w:color="auto" w:fill="C0C0C0"/>
          </w:tcPr>
          <w:p w14:paraId="745D7024" w14:textId="77777777" w:rsidR="00213317" w:rsidRDefault="0082023F">
            <w:pPr>
              <w:pStyle w:val="TableParagraph"/>
              <w:spacing w:before="27"/>
              <w:ind w:right="-15"/>
              <w:rPr>
                <w:b/>
                <w:sz w:val="20"/>
              </w:rPr>
            </w:pPr>
            <w:r>
              <w:rPr>
                <w:b/>
                <w:sz w:val="20"/>
              </w:rPr>
              <w:t xml:space="preserve">0.00 </w:t>
            </w:r>
          </w:p>
        </w:tc>
        <w:tc>
          <w:tcPr>
            <w:tcW w:w="1661" w:type="dxa"/>
            <w:tcBorders>
              <w:top w:val="single" w:sz="4" w:space="0" w:color="000000"/>
              <w:left w:val="single" w:sz="4" w:space="0" w:color="000000"/>
              <w:bottom w:val="single" w:sz="4" w:space="0" w:color="000000"/>
              <w:right w:val="single" w:sz="4" w:space="0" w:color="000000"/>
            </w:tcBorders>
            <w:shd w:val="clear" w:color="auto" w:fill="C0C0C0"/>
          </w:tcPr>
          <w:p w14:paraId="3FA4108F" w14:textId="77777777" w:rsidR="00213317" w:rsidRDefault="0082023F">
            <w:pPr>
              <w:pStyle w:val="TableParagraph"/>
              <w:spacing w:before="27"/>
              <w:ind w:right="-15"/>
              <w:rPr>
                <w:b/>
                <w:sz w:val="20"/>
              </w:rPr>
            </w:pPr>
            <w:r>
              <w:rPr>
                <w:b/>
                <w:sz w:val="20"/>
              </w:rPr>
              <w:t xml:space="preserve">205.19 </w:t>
            </w:r>
          </w:p>
        </w:tc>
        <w:tc>
          <w:tcPr>
            <w:tcW w:w="1656" w:type="dxa"/>
            <w:tcBorders>
              <w:top w:val="single" w:sz="4" w:space="0" w:color="000000"/>
              <w:left w:val="single" w:sz="4" w:space="0" w:color="000000"/>
              <w:bottom w:val="single" w:sz="4" w:space="0" w:color="000000"/>
              <w:right w:val="single" w:sz="4" w:space="0" w:color="000000"/>
            </w:tcBorders>
            <w:shd w:val="clear" w:color="auto" w:fill="C0C0C0"/>
          </w:tcPr>
          <w:p w14:paraId="141C24FB" w14:textId="77777777" w:rsidR="00213317" w:rsidRDefault="0082023F">
            <w:pPr>
              <w:pStyle w:val="TableParagraph"/>
              <w:spacing w:before="27"/>
              <w:ind w:right="-15"/>
              <w:rPr>
                <w:b/>
                <w:sz w:val="20"/>
              </w:rPr>
            </w:pPr>
            <w:r>
              <w:rPr>
                <w:b/>
                <w:sz w:val="20"/>
              </w:rPr>
              <w:t xml:space="preserve">204.92 </w:t>
            </w:r>
          </w:p>
        </w:tc>
        <w:tc>
          <w:tcPr>
            <w:tcW w:w="1659" w:type="dxa"/>
            <w:tcBorders>
              <w:top w:val="single" w:sz="4" w:space="0" w:color="000000"/>
              <w:left w:val="single" w:sz="4" w:space="0" w:color="000000"/>
              <w:bottom w:val="single" w:sz="4" w:space="0" w:color="000000"/>
              <w:right w:val="single" w:sz="4" w:space="0" w:color="000000"/>
            </w:tcBorders>
            <w:shd w:val="clear" w:color="auto" w:fill="C0C0C0"/>
          </w:tcPr>
          <w:p w14:paraId="16C35B4C" w14:textId="77777777" w:rsidR="00213317" w:rsidRDefault="0082023F">
            <w:pPr>
              <w:pStyle w:val="TableParagraph"/>
              <w:spacing w:before="27"/>
              <w:ind w:right="-15"/>
              <w:rPr>
                <w:b/>
                <w:sz w:val="20"/>
              </w:rPr>
            </w:pPr>
            <w:r>
              <w:rPr>
                <w:b/>
                <w:sz w:val="20"/>
              </w:rPr>
              <w:t xml:space="preserve">204.92 </w:t>
            </w:r>
          </w:p>
        </w:tc>
        <w:tc>
          <w:tcPr>
            <w:tcW w:w="1512" w:type="dxa"/>
            <w:tcBorders>
              <w:top w:val="single" w:sz="4" w:space="0" w:color="000000"/>
              <w:left w:val="single" w:sz="4" w:space="0" w:color="000000"/>
              <w:bottom w:val="single" w:sz="4" w:space="0" w:color="000000"/>
              <w:right w:val="single" w:sz="4" w:space="0" w:color="000000"/>
            </w:tcBorders>
            <w:shd w:val="clear" w:color="auto" w:fill="C0C0C0"/>
          </w:tcPr>
          <w:p w14:paraId="5F92293B" w14:textId="77777777" w:rsidR="00213317" w:rsidRDefault="0082023F">
            <w:pPr>
              <w:pStyle w:val="TableParagraph"/>
              <w:spacing w:before="27"/>
              <w:ind w:right="-15"/>
              <w:rPr>
                <w:b/>
                <w:sz w:val="20"/>
              </w:rPr>
            </w:pPr>
            <w:r>
              <w:rPr>
                <w:b/>
                <w:w w:val="98"/>
                <w:sz w:val="20"/>
              </w:rPr>
              <w:t xml:space="preserve"> </w:t>
            </w:r>
          </w:p>
        </w:tc>
        <w:tc>
          <w:tcPr>
            <w:tcW w:w="1520" w:type="dxa"/>
            <w:tcBorders>
              <w:top w:val="single" w:sz="4" w:space="0" w:color="000000"/>
              <w:left w:val="single" w:sz="4" w:space="0" w:color="000000"/>
              <w:bottom w:val="single" w:sz="4" w:space="0" w:color="000000"/>
              <w:right w:val="single" w:sz="4" w:space="0" w:color="000000"/>
            </w:tcBorders>
            <w:shd w:val="clear" w:color="auto" w:fill="C0C0C0"/>
          </w:tcPr>
          <w:p w14:paraId="0544A63C" w14:textId="77777777" w:rsidR="00213317" w:rsidRDefault="0082023F">
            <w:pPr>
              <w:pStyle w:val="TableParagraph"/>
              <w:spacing w:before="27"/>
              <w:ind w:right="-15"/>
              <w:rPr>
                <w:b/>
                <w:sz w:val="20"/>
              </w:rPr>
            </w:pPr>
            <w:r>
              <w:rPr>
                <w:b/>
                <w:sz w:val="20"/>
              </w:rPr>
              <w:t xml:space="preserve">0.28 </w:t>
            </w:r>
          </w:p>
        </w:tc>
      </w:tr>
      <w:tr w:rsidR="00213317" w14:paraId="01B26DDC" w14:textId="77777777">
        <w:trPr>
          <w:trHeight w:val="311"/>
        </w:trPr>
        <w:tc>
          <w:tcPr>
            <w:tcW w:w="917" w:type="dxa"/>
            <w:tcBorders>
              <w:top w:val="single" w:sz="4" w:space="0" w:color="000000"/>
              <w:left w:val="single" w:sz="4" w:space="0" w:color="000000"/>
              <w:bottom w:val="single" w:sz="4" w:space="0" w:color="000000"/>
              <w:right w:val="single" w:sz="4" w:space="0" w:color="000000"/>
            </w:tcBorders>
          </w:tcPr>
          <w:p w14:paraId="5870528B" w14:textId="77777777" w:rsidR="00213317" w:rsidRDefault="0082023F">
            <w:pPr>
              <w:pStyle w:val="TableParagraph"/>
              <w:ind w:left="107" w:right="-15"/>
              <w:jc w:val="left"/>
              <w:rPr>
                <w:sz w:val="20"/>
              </w:rPr>
            </w:pPr>
            <w:r>
              <w:rPr>
                <w:sz w:val="20"/>
              </w:rPr>
              <w:t xml:space="preserve">2121499 </w:t>
            </w:r>
          </w:p>
        </w:tc>
        <w:tc>
          <w:tcPr>
            <w:tcW w:w="3766" w:type="dxa"/>
            <w:tcBorders>
              <w:top w:val="single" w:sz="4" w:space="0" w:color="000000"/>
              <w:left w:val="single" w:sz="4" w:space="0" w:color="000000"/>
              <w:bottom w:val="single" w:sz="4" w:space="0" w:color="000000"/>
              <w:right w:val="single" w:sz="4" w:space="0" w:color="000000"/>
            </w:tcBorders>
            <w:shd w:val="clear" w:color="auto" w:fill="CCFFFF"/>
          </w:tcPr>
          <w:p w14:paraId="681B9628" w14:textId="77777777" w:rsidR="00213317" w:rsidRDefault="0082023F">
            <w:pPr>
              <w:pStyle w:val="TableParagraph"/>
              <w:ind w:left="108"/>
              <w:jc w:val="left"/>
              <w:rPr>
                <w:sz w:val="20"/>
              </w:rPr>
            </w:pPr>
            <w:r>
              <w:rPr>
                <w:w w:val="99"/>
                <w:sz w:val="20"/>
              </w:rPr>
              <w:t xml:space="preserve">  </w:t>
            </w:r>
            <w:r>
              <w:rPr>
                <w:sz w:val="20"/>
              </w:rPr>
              <w:t>其他污水处理</w:t>
            </w:r>
            <w:proofErr w:type="gramStart"/>
            <w:r>
              <w:rPr>
                <w:sz w:val="20"/>
              </w:rPr>
              <w:t>费安排</w:t>
            </w:r>
            <w:proofErr w:type="gramEnd"/>
            <w:r>
              <w:rPr>
                <w:sz w:val="20"/>
              </w:rPr>
              <w:t>的支出</w:t>
            </w:r>
            <w:r>
              <w:rPr>
                <w:sz w:val="20"/>
              </w:rPr>
              <w:t xml:space="preserve"> </w:t>
            </w:r>
          </w:p>
        </w:tc>
        <w:tc>
          <w:tcPr>
            <w:tcW w:w="1896" w:type="dxa"/>
            <w:tcBorders>
              <w:top w:val="single" w:sz="4" w:space="0" w:color="000000"/>
              <w:left w:val="single" w:sz="4" w:space="0" w:color="000000"/>
              <w:bottom w:val="single" w:sz="4" w:space="0" w:color="000000"/>
              <w:right w:val="single" w:sz="4" w:space="0" w:color="000000"/>
            </w:tcBorders>
          </w:tcPr>
          <w:p w14:paraId="055C5972" w14:textId="77777777" w:rsidR="00213317" w:rsidRDefault="0082023F">
            <w:pPr>
              <w:pStyle w:val="TableParagraph"/>
              <w:ind w:right="-15"/>
              <w:rPr>
                <w:sz w:val="20"/>
              </w:rPr>
            </w:pPr>
            <w:r>
              <w:rPr>
                <w:sz w:val="20"/>
              </w:rPr>
              <w:t xml:space="preserve">0.00 </w:t>
            </w:r>
          </w:p>
        </w:tc>
        <w:tc>
          <w:tcPr>
            <w:tcW w:w="1661" w:type="dxa"/>
            <w:tcBorders>
              <w:top w:val="single" w:sz="4" w:space="0" w:color="000000"/>
              <w:left w:val="single" w:sz="4" w:space="0" w:color="000000"/>
              <w:bottom w:val="single" w:sz="4" w:space="0" w:color="000000"/>
              <w:right w:val="single" w:sz="4" w:space="0" w:color="000000"/>
            </w:tcBorders>
          </w:tcPr>
          <w:p w14:paraId="42E026E2" w14:textId="77777777" w:rsidR="00213317" w:rsidRDefault="0082023F">
            <w:pPr>
              <w:pStyle w:val="TableParagraph"/>
              <w:ind w:right="-15"/>
              <w:rPr>
                <w:sz w:val="20"/>
              </w:rPr>
            </w:pPr>
            <w:r>
              <w:rPr>
                <w:sz w:val="20"/>
              </w:rPr>
              <w:t xml:space="preserve">205.19 </w:t>
            </w:r>
          </w:p>
        </w:tc>
        <w:tc>
          <w:tcPr>
            <w:tcW w:w="1656" w:type="dxa"/>
            <w:tcBorders>
              <w:top w:val="single" w:sz="4" w:space="0" w:color="000000"/>
              <w:left w:val="single" w:sz="4" w:space="0" w:color="000000"/>
              <w:bottom w:val="single" w:sz="4" w:space="0" w:color="000000"/>
              <w:right w:val="single" w:sz="4" w:space="0" w:color="000000"/>
            </w:tcBorders>
          </w:tcPr>
          <w:p w14:paraId="2C4075FB" w14:textId="77777777" w:rsidR="00213317" w:rsidRDefault="0082023F">
            <w:pPr>
              <w:pStyle w:val="TableParagraph"/>
              <w:ind w:right="-15"/>
              <w:rPr>
                <w:sz w:val="20"/>
              </w:rPr>
            </w:pPr>
            <w:r>
              <w:rPr>
                <w:sz w:val="20"/>
              </w:rPr>
              <w:t xml:space="preserve">204.92 </w:t>
            </w:r>
          </w:p>
        </w:tc>
        <w:tc>
          <w:tcPr>
            <w:tcW w:w="1659" w:type="dxa"/>
            <w:tcBorders>
              <w:top w:val="single" w:sz="4" w:space="0" w:color="000000"/>
              <w:left w:val="single" w:sz="4" w:space="0" w:color="000000"/>
              <w:bottom w:val="single" w:sz="4" w:space="0" w:color="000000"/>
              <w:right w:val="single" w:sz="4" w:space="0" w:color="000000"/>
            </w:tcBorders>
          </w:tcPr>
          <w:p w14:paraId="3FFAFBC5" w14:textId="77777777" w:rsidR="00213317" w:rsidRDefault="0082023F">
            <w:pPr>
              <w:pStyle w:val="TableParagraph"/>
              <w:ind w:right="-15"/>
              <w:rPr>
                <w:sz w:val="20"/>
              </w:rPr>
            </w:pPr>
            <w:r>
              <w:rPr>
                <w:sz w:val="20"/>
              </w:rPr>
              <w:t xml:space="preserve">204.92 </w:t>
            </w:r>
          </w:p>
        </w:tc>
        <w:tc>
          <w:tcPr>
            <w:tcW w:w="1512" w:type="dxa"/>
            <w:tcBorders>
              <w:top w:val="single" w:sz="4" w:space="0" w:color="000000"/>
              <w:left w:val="single" w:sz="4" w:space="0" w:color="000000"/>
              <w:bottom w:val="single" w:sz="4" w:space="0" w:color="000000"/>
              <w:right w:val="single" w:sz="4" w:space="0" w:color="000000"/>
            </w:tcBorders>
          </w:tcPr>
          <w:p w14:paraId="1A998963" w14:textId="77777777" w:rsidR="00213317" w:rsidRDefault="0082023F">
            <w:pPr>
              <w:pStyle w:val="TableParagraph"/>
              <w:ind w:right="-15"/>
              <w:rPr>
                <w:sz w:val="20"/>
              </w:rPr>
            </w:pPr>
            <w:r>
              <w:rPr>
                <w:w w:val="99"/>
                <w:sz w:val="20"/>
              </w:rPr>
              <w:t xml:space="preserve"> </w:t>
            </w:r>
          </w:p>
        </w:tc>
        <w:tc>
          <w:tcPr>
            <w:tcW w:w="1520" w:type="dxa"/>
            <w:tcBorders>
              <w:top w:val="single" w:sz="4" w:space="0" w:color="000000"/>
              <w:left w:val="single" w:sz="4" w:space="0" w:color="000000"/>
              <w:bottom w:val="single" w:sz="4" w:space="0" w:color="000000"/>
              <w:right w:val="single" w:sz="4" w:space="0" w:color="000000"/>
            </w:tcBorders>
          </w:tcPr>
          <w:p w14:paraId="0F38661F" w14:textId="77777777" w:rsidR="00213317" w:rsidRDefault="0082023F">
            <w:pPr>
              <w:pStyle w:val="TableParagraph"/>
              <w:ind w:right="-15"/>
              <w:rPr>
                <w:sz w:val="20"/>
              </w:rPr>
            </w:pPr>
            <w:r>
              <w:rPr>
                <w:sz w:val="20"/>
              </w:rPr>
              <w:t xml:space="preserve">0.28 </w:t>
            </w:r>
          </w:p>
        </w:tc>
      </w:tr>
    </w:tbl>
    <w:p w14:paraId="352D460C" w14:textId="77777777" w:rsidR="00213317" w:rsidRDefault="0082023F">
      <w:pPr>
        <w:spacing w:before="28"/>
        <w:ind w:left="220"/>
        <w:rPr>
          <w:sz w:val="20"/>
        </w:rPr>
      </w:pPr>
      <w:r>
        <w:rPr>
          <w:sz w:val="20"/>
        </w:rPr>
        <w:t>注：本表反映部门本年度政府性基金预算财政拨款收入、支出及结转和结余情况。</w:t>
      </w:r>
      <w:r>
        <w:rPr>
          <w:sz w:val="20"/>
        </w:rPr>
        <w:t xml:space="preserve"> </w:t>
      </w:r>
    </w:p>
    <w:p w14:paraId="24E50BE3" w14:textId="77777777" w:rsidR="00213317" w:rsidRDefault="00213317">
      <w:pPr>
        <w:rPr>
          <w:sz w:val="20"/>
        </w:rPr>
        <w:sectPr w:rsidR="00213317">
          <w:pgSz w:w="16840" w:h="11910" w:orient="landscape"/>
          <w:pgMar w:top="1100" w:right="760" w:bottom="920" w:left="1020" w:header="0" w:footer="731" w:gutter="0"/>
          <w:cols w:space="720"/>
        </w:sectPr>
      </w:pPr>
    </w:p>
    <w:p w14:paraId="0205BF90" w14:textId="77777777" w:rsidR="00213317" w:rsidRDefault="00213317">
      <w:pPr>
        <w:rPr>
          <w:sz w:val="20"/>
        </w:rPr>
      </w:pPr>
    </w:p>
    <w:p w14:paraId="31929E5A" w14:textId="77777777" w:rsidR="00213317" w:rsidRDefault="00213317">
      <w:pPr>
        <w:rPr>
          <w:sz w:val="20"/>
        </w:rPr>
      </w:pPr>
    </w:p>
    <w:p w14:paraId="60D1AE86" w14:textId="77777777" w:rsidR="00213317" w:rsidRDefault="00213317">
      <w:pPr>
        <w:rPr>
          <w:sz w:val="20"/>
        </w:rPr>
      </w:pPr>
    </w:p>
    <w:p w14:paraId="672134A0" w14:textId="77777777" w:rsidR="00213317" w:rsidRDefault="00213317">
      <w:pPr>
        <w:rPr>
          <w:sz w:val="20"/>
        </w:rPr>
      </w:pPr>
    </w:p>
    <w:p w14:paraId="7FECD82E" w14:textId="77777777" w:rsidR="00213317" w:rsidRDefault="00213317">
      <w:pPr>
        <w:rPr>
          <w:sz w:val="20"/>
        </w:rPr>
      </w:pPr>
    </w:p>
    <w:p w14:paraId="3C2E58CB" w14:textId="77777777" w:rsidR="00213317" w:rsidRDefault="00213317">
      <w:pPr>
        <w:rPr>
          <w:sz w:val="20"/>
        </w:rPr>
      </w:pPr>
    </w:p>
    <w:p w14:paraId="591135CB" w14:textId="77777777" w:rsidR="00213317" w:rsidRDefault="00213317">
      <w:pPr>
        <w:rPr>
          <w:sz w:val="20"/>
        </w:rPr>
      </w:pPr>
    </w:p>
    <w:p w14:paraId="0449829E" w14:textId="77777777" w:rsidR="00213317" w:rsidRDefault="00213317">
      <w:pPr>
        <w:rPr>
          <w:sz w:val="20"/>
        </w:rPr>
      </w:pPr>
    </w:p>
    <w:p w14:paraId="1324A105" w14:textId="77777777" w:rsidR="00213317" w:rsidRDefault="00213317">
      <w:pPr>
        <w:rPr>
          <w:sz w:val="20"/>
        </w:rPr>
      </w:pPr>
    </w:p>
    <w:p w14:paraId="7F420A70" w14:textId="77777777" w:rsidR="00213317" w:rsidRDefault="00213317">
      <w:pPr>
        <w:rPr>
          <w:sz w:val="20"/>
        </w:rPr>
      </w:pPr>
    </w:p>
    <w:p w14:paraId="239771C9" w14:textId="77777777" w:rsidR="00213317" w:rsidRDefault="00213317">
      <w:pPr>
        <w:rPr>
          <w:sz w:val="29"/>
        </w:rPr>
      </w:pPr>
    </w:p>
    <w:p w14:paraId="03F4F2AE" w14:textId="77777777" w:rsidR="00213317" w:rsidRDefault="0082023F">
      <w:pPr>
        <w:pStyle w:val="1"/>
        <w:spacing w:before="33"/>
      </w:pPr>
      <w:r>
        <w:t>第三部分</w:t>
      </w:r>
    </w:p>
    <w:p w14:paraId="670EBBB3" w14:textId="77777777" w:rsidR="00213317" w:rsidRDefault="0082023F">
      <w:pPr>
        <w:spacing w:before="9"/>
        <w:ind w:right="160"/>
        <w:jc w:val="center"/>
        <w:rPr>
          <w:rFonts w:ascii="黑体" w:eastAsia="黑体"/>
          <w:sz w:val="48"/>
        </w:rPr>
      </w:pPr>
      <w:r>
        <w:rPr>
          <w:rFonts w:ascii="黑体" w:eastAsia="黑体" w:hint="eastAsia"/>
          <w:sz w:val="48"/>
        </w:rPr>
        <w:t xml:space="preserve">2019 </w:t>
      </w:r>
      <w:r>
        <w:rPr>
          <w:rFonts w:ascii="黑体" w:eastAsia="黑体" w:hint="eastAsia"/>
          <w:sz w:val="48"/>
        </w:rPr>
        <w:t>年度部门决算情况说明</w:t>
      </w:r>
    </w:p>
    <w:p w14:paraId="3B43AE99" w14:textId="77777777" w:rsidR="00213317" w:rsidRDefault="00213317">
      <w:pPr>
        <w:jc w:val="center"/>
        <w:rPr>
          <w:rFonts w:ascii="黑体" w:eastAsia="黑体"/>
          <w:sz w:val="48"/>
        </w:rPr>
        <w:sectPr w:rsidR="00213317">
          <w:footerReference w:type="default" r:id="rId11"/>
          <w:pgSz w:w="11910" w:h="16840"/>
          <w:pgMar w:top="1580" w:right="1260" w:bottom="920" w:left="1420" w:header="0" w:footer="731" w:gutter="0"/>
          <w:cols w:space="720"/>
        </w:sectPr>
      </w:pPr>
    </w:p>
    <w:p w14:paraId="2E8E04FD" w14:textId="77777777" w:rsidR="00213317" w:rsidRDefault="0082023F" w:rsidP="009B5CDF">
      <w:pPr>
        <w:pStyle w:val="2"/>
        <w:spacing w:line="580" w:lineRule="exact"/>
        <w:ind w:left="0" w:firstLineChars="200" w:firstLine="643"/>
        <w:jc w:val="both"/>
      </w:pPr>
      <w:r>
        <w:lastRenderedPageBreak/>
        <w:t>一、收入支出决算总体情况说明</w:t>
      </w:r>
    </w:p>
    <w:p w14:paraId="68C509A0" w14:textId="79FB426E" w:rsidR="00213317" w:rsidRDefault="0082023F" w:rsidP="009B5CDF">
      <w:pPr>
        <w:pStyle w:val="a3"/>
        <w:spacing w:line="580" w:lineRule="exact"/>
        <w:ind w:firstLineChars="200" w:firstLine="640"/>
        <w:jc w:val="both"/>
      </w:pPr>
      <w:r>
        <w:t>2019</w:t>
      </w:r>
      <w:r>
        <w:rPr>
          <w:spacing w:val="-17"/>
        </w:rPr>
        <w:t>年度收、支总计均为</w:t>
      </w:r>
      <w:r>
        <w:t>10592.89</w:t>
      </w:r>
      <w:r>
        <w:rPr>
          <w:spacing w:val="-10"/>
        </w:rPr>
        <w:t>万元。与上年度相比，</w:t>
      </w:r>
      <w:r>
        <w:rPr>
          <w:spacing w:val="-17"/>
        </w:rPr>
        <w:t>收、支总计各增加</w:t>
      </w:r>
      <w:r>
        <w:t>10592.89</w:t>
      </w:r>
      <w:r>
        <w:rPr>
          <w:spacing w:val="-19"/>
        </w:rPr>
        <w:t>万元。主要原因是本部门为</w:t>
      </w:r>
      <w:r>
        <w:t>2019</w:t>
      </w:r>
      <w:r>
        <w:rPr>
          <w:spacing w:val="-42"/>
        </w:rPr>
        <w:t>年度机构改革新组建部门。</w:t>
      </w:r>
    </w:p>
    <w:p w14:paraId="6A0F3330" w14:textId="37307B7C" w:rsidR="00213317" w:rsidRDefault="0082023F" w:rsidP="009B5CDF">
      <w:pPr>
        <w:pStyle w:val="2"/>
        <w:spacing w:line="580" w:lineRule="exact"/>
        <w:ind w:left="0" w:firstLineChars="200" w:firstLine="643"/>
        <w:jc w:val="both"/>
        <w:rPr>
          <w:rFonts w:ascii="宋体" w:eastAsia="宋体"/>
          <w:sz w:val="36"/>
        </w:rPr>
      </w:pPr>
      <w:r>
        <w:t>二、收入决算情况说明</w:t>
      </w:r>
    </w:p>
    <w:p w14:paraId="78AB4789" w14:textId="7E39C894" w:rsidR="00213317" w:rsidRDefault="0082023F" w:rsidP="009B5CDF">
      <w:pPr>
        <w:pStyle w:val="a3"/>
        <w:spacing w:line="580" w:lineRule="exact"/>
        <w:ind w:firstLineChars="200" w:firstLine="640"/>
        <w:jc w:val="both"/>
      </w:pPr>
      <w:r>
        <w:t>2019</w:t>
      </w:r>
      <w:r>
        <w:t>年度收入合计</w:t>
      </w:r>
      <w:r>
        <w:t>10198.94</w:t>
      </w:r>
      <w:r>
        <w:t>万元，其中：财政拨款收入</w:t>
      </w:r>
      <w:r>
        <w:t>9481.87</w:t>
      </w:r>
      <w:r>
        <w:rPr>
          <w:spacing w:val="-28"/>
        </w:rPr>
        <w:t>万元，占</w:t>
      </w:r>
      <w:r>
        <w:t>92.97%</w:t>
      </w:r>
      <w:r>
        <w:rPr>
          <w:spacing w:val="-14"/>
        </w:rPr>
        <w:t>；其他收入</w:t>
      </w:r>
      <w:r>
        <w:t>717.07</w:t>
      </w:r>
      <w:r>
        <w:rPr>
          <w:spacing w:val="-28"/>
        </w:rPr>
        <w:t>万元，占</w:t>
      </w:r>
      <w:r>
        <w:t>7.03%</w:t>
      </w:r>
      <w:r>
        <w:t>。</w:t>
      </w:r>
    </w:p>
    <w:p w14:paraId="5DE45764" w14:textId="77777777" w:rsidR="00213317" w:rsidRDefault="0082023F" w:rsidP="009B5CDF">
      <w:pPr>
        <w:pStyle w:val="2"/>
        <w:spacing w:line="580" w:lineRule="exact"/>
        <w:ind w:left="0" w:firstLineChars="200" w:firstLine="643"/>
        <w:jc w:val="both"/>
      </w:pPr>
      <w:r>
        <w:t>三、支出决算情况说明</w:t>
      </w:r>
    </w:p>
    <w:p w14:paraId="4E62AEAB" w14:textId="330EA90F" w:rsidR="00213317" w:rsidRDefault="0082023F" w:rsidP="009B5CDF">
      <w:pPr>
        <w:pStyle w:val="a3"/>
        <w:spacing w:line="580" w:lineRule="exact"/>
        <w:ind w:firstLineChars="200" w:firstLine="640"/>
        <w:jc w:val="both"/>
      </w:pPr>
      <w:r>
        <w:t>2019</w:t>
      </w:r>
      <w:r>
        <w:rPr>
          <w:spacing w:val="-22"/>
        </w:rPr>
        <w:t>年度支出合计</w:t>
      </w:r>
      <w:r>
        <w:t>9187.57</w:t>
      </w:r>
      <w:r>
        <w:rPr>
          <w:spacing w:val="-26"/>
        </w:rPr>
        <w:t>万元，其中：基本支出</w:t>
      </w:r>
      <w:r>
        <w:t>6276.27</w:t>
      </w:r>
      <w:r>
        <w:t>万元，占</w:t>
      </w:r>
      <w:r>
        <w:t>68.31%</w:t>
      </w:r>
      <w:r>
        <w:t>；项目支出</w:t>
      </w:r>
      <w:r>
        <w:t>2911.3</w:t>
      </w:r>
      <w:r>
        <w:t>万元，占</w:t>
      </w:r>
      <w:r>
        <w:t>31.69%</w:t>
      </w:r>
      <w:r>
        <w:t>。</w:t>
      </w:r>
    </w:p>
    <w:p w14:paraId="3AD3B235" w14:textId="77777777" w:rsidR="00213317" w:rsidRDefault="0082023F" w:rsidP="009B5CDF">
      <w:pPr>
        <w:pStyle w:val="2"/>
        <w:spacing w:line="580" w:lineRule="exact"/>
        <w:ind w:left="0" w:firstLineChars="200" w:firstLine="643"/>
        <w:jc w:val="both"/>
      </w:pPr>
      <w:r>
        <w:t>四、财政拨款收入支出决算总体情况说明</w:t>
      </w:r>
    </w:p>
    <w:p w14:paraId="507B417D" w14:textId="528A6E07" w:rsidR="00213317" w:rsidRDefault="0082023F" w:rsidP="009B5CDF">
      <w:pPr>
        <w:pStyle w:val="a3"/>
        <w:spacing w:line="580" w:lineRule="exact"/>
        <w:ind w:firstLineChars="200" w:firstLine="640"/>
        <w:jc w:val="both"/>
      </w:pPr>
      <w:r>
        <w:t>2019</w:t>
      </w:r>
      <w:r>
        <w:rPr>
          <w:spacing w:val="-10"/>
        </w:rPr>
        <w:t>年度财政拨款收、支总计均为</w:t>
      </w:r>
      <w:r>
        <w:t>9583.29</w:t>
      </w:r>
      <w:r>
        <w:rPr>
          <w:spacing w:val="-7"/>
        </w:rPr>
        <w:t>万元。与上年</w:t>
      </w:r>
      <w:r>
        <w:rPr>
          <w:spacing w:val="-15"/>
        </w:rPr>
        <w:t>度相比，财政拨款收、支总计各增加</w:t>
      </w:r>
      <w:r>
        <w:t>9583.29</w:t>
      </w:r>
      <w:r>
        <w:rPr>
          <w:spacing w:val="-16"/>
        </w:rPr>
        <w:t>万元。主要原因是</w:t>
      </w:r>
      <w:r>
        <w:t>本部门为</w:t>
      </w:r>
      <w:r>
        <w:t>2019</w:t>
      </w:r>
      <w:r>
        <w:t>年度机构改革新组建部门。</w:t>
      </w:r>
    </w:p>
    <w:p w14:paraId="238C2D9B" w14:textId="77777777" w:rsidR="00213317" w:rsidRDefault="0082023F" w:rsidP="009B5CDF">
      <w:pPr>
        <w:pStyle w:val="2"/>
        <w:spacing w:line="580" w:lineRule="exact"/>
        <w:ind w:left="0" w:firstLineChars="200" w:firstLine="643"/>
        <w:jc w:val="both"/>
      </w:pPr>
      <w:r>
        <w:t>五、一般公共预算财政拨款支出决算情况说明</w:t>
      </w:r>
    </w:p>
    <w:p w14:paraId="53BE5AF0" w14:textId="77777777" w:rsidR="00213317" w:rsidRDefault="0082023F" w:rsidP="009B5CDF">
      <w:pPr>
        <w:spacing w:line="580" w:lineRule="exact"/>
        <w:ind w:firstLineChars="200" w:firstLine="643"/>
        <w:jc w:val="both"/>
        <w:rPr>
          <w:rFonts w:ascii="楷体" w:eastAsia="楷体"/>
          <w:b/>
          <w:sz w:val="32"/>
        </w:rPr>
      </w:pPr>
      <w:r>
        <w:rPr>
          <w:rFonts w:ascii="楷体" w:eastAsia="楷体" w:hint="eastAsia"/>
          <w:b/>
          <w:sz w:val="32"/>
        </w:rPr>
        <w:t>（一）总体情况。</w:t>
      </w:r>
    </w:p>
    <w:p w14:paraId="48B39BE7" w14:textId="22836A0E" w:rsidR="00213317" w:rsidRDefault="0082023F" w:rsidP="009B5CDF">
      <w:pPr>
        <w:pStyle w:val="a3"/>
        <w:spacing w:line="580" w:lineRule="exact"/>
        <w:ind w:firstLineChars="200" w:firstLine="640"/>
        <w:jc w:val="both"/>
      </w:pPr>
      <w:r>
        <w:t>2019</w:t>
      </w:r>
      <w:r>
        <w:rPr>
          <w:spacing w:val="-10"/>
        </w:rPr>
        <w:t>年度一般公共预算财政拨款支出</w:t>
      </w:r>
      <w:r>
        <w:t>8201.11</w:t>
      </w:r>
      <w:r>
        <w:rPr>
          <w:spacing w:val="-9"/>
        </w:rPr>
        <w:t>万元，占本</w:t>
      </w:r>
      <w:r>
        <w:rPr>
          <w:spacing w:val="-5"/>
        </w:rPr>
        <w:t>年支出合计的</w:t>
      </w:r>
      <w:r>
        <w:t>97.56%</w:t>
      </w:r>
      <w:r>
        <w:t>。与上年度相比，一般公共预算财政拨款</w:t>
      </w:r>
      <w:r>
        <w:rPr>
          <w:spacing w:val="-15"/>
        </w:rPr>
        <w:t>支出增加</w:t>
      </w:r>
      <w:r>
        <w:t>8201.11</w:t>
      </w:r>
      <w:r>
        <w:rPr>
          <w:spacing w:val="-14"/>
        </w:rPr>
        <w:t>万元。主要原因是本部门为</w:t>
      </w:r>
      <w:r>
        <w:t>2019</w:t>
      </w:r>
      <w:r>
        <w:rPr>
          <w:spacing w:val="-13"/>
        </w:rPr>
        <w:t>年度机构改革新组建部门。</w:t>
      </w:r>
    </w:p>
    <w:p w14:paraId="2D70CA48" w14:textId="77777777" w:rsidR="00213317" w:rsidRDefault="0082023F" w:rsidP="009B5CDF">
      <w:pPr>
        <w:pStyle w:val="2"/>
        <w:spacing w:line="580" w:lineRule="exact"/>
        <w:ind w:left="0" w:firstLineChars="200" w:firstLine="643"/>
        <w:jc w:val="both"/>
        <w:rPr>
          <w:rFonts w:ascii="楷体" w:eastAsia="楷体"/>
        </w:rPr>
      </w:pPr>
      <w:r>
        <w:rPr>
          <w:rFonts w:ascii="楷体" w:eastAsia="楷体" w:hint="eastAsia"/>
        </w:rPr>
        <w:t>（二）结构情况。</w:t>
      </w:r>
    </w:p>
    <w:p w14:paraId="599166EB" w14:textId="4EC9C4C9" w:rsidR="00213317" w:rsidRDefault="0082023F" w:rsidP="009B5CDF">
      <w:pPr>
        <w:pStyle w:val="a3"/>
        <w:spacing w:line="580" w:lineRule="exact"/>
        <w:ind w:firstLineChars="200" w:firstLine="640"/>
        <w:jc w:val="both"/>
      </w:pPr>
      <w:r>
        <w:t>2019</w:t>
      </w:r>
      <w:r>
        <w:t>年度一般公共预算财政拨款支出</w:t>
      </w:r>
      <w:r>
        <w:t>8201.11</w:t>
      </w:r>
      <w:r>
        <w:t>万元，主要</w:t>
      </w:r>
      <w:r>
        <w:rPr>
          <w:spacing w:val="-17"/>
        </w:rPr>
        <w:t>用</w:t>
      </w:r>
      <w:r>
        <w:rPr>
          <w:spacing w:val="-17"/>
        </w:rPr>
        <w:t>于以下方面：社会保障和就业支出</w:t>
      </w:r>
      <w:r>
        <w:t>（类</w:t>
      </w:r>
      <w:r>
        <w:rPr>
          <w:spacing w:val="-18"/>
        </w:rPr>
        <w:t>）</w:t>
      </w:r>
      <w:r>
        <w:rPr>
          <w:spacing w:val="-18"/>
        </w:rPr>
        <w:t>17.47</w:t>
      </w:r>
      <w:r>
        <w:rPr>
          <w:spacing w:val="-46"/>
        </w:rPr>
        <w:t>万元，占</w:t>
      </w:r>
      <w:r>
        <w:rPr>
          <w:spacing w:val="-3"/>
        </w:rPr>
        <w:t>0.21%</w:t>
      </w:r>
      <w:r>
        <w:rPr>
          <w:spacing w:val="-3"/>
        </w:rPr>
        <w:t>；</w:t>
      </w:r>
      <w:r>
        <w:rPr>
          <w:spacing w:val="-10"/>
        </w:rPr>
        <w:t>城乡社区支出</w:t>
      </w:r>
      <w:r>
        <w:t>（类</w:t>
      </w:r>
      <w:r>
        <w:rPr>
          <w:spacing w:val="-7"/>
        </w:rPr>
        <w:t>）</w:t>
      </w:r>
      <w:r>
        <w:rPr>
          <w:spacing w:val="-7"/>
        </w:rPr>
        <w:t>8064.64</w:t>
      </w:r>
      <w:r>
        <w:rPr>
          <w:spacing w:val="-38"/>
        </w:rPr>
        <w:t>万元，占</w:t>
      </w:r>
      <w:r>
        <w:rPr>
          <w:spacing w:val="-8"/>
        </w:rPr>
        <w:t>98.34%</w:t>
      </w:r>
      <w:r>
        <w:rPr>
          <w:spacing w:val="-12"/>
        </w:rPr>
        <w:t>；农林水支出</w:t>
      </w:r>
      <w:r>
        <w:t>（类）</w:t>
      </w:r>
      <w:r>
        <w:t>119</w:t>
      </w:r>
      <w:r>
        <w:rPr>
          <w:spacing w:val="-28"/>
        </w:rPr>
        <w:t>万元，占</w:t>
      </w:r>
      <w:r>
        <w:t>1.45%</w:t>
      </w:r>
      <w:r>
        <w:t>。</w:t>
      </w:r>
    </w:p>
    <w:p w14:paraId="3A262B6D" w14:textId="77777777" w:rsidR="00213317" w:rsidRDefault="0082023F" w:rsidP="009B5CDF">
      <w:pPr>
        <w:pStyle w:val="2"/>
        <w:spacing w:line="580" w:lineRule="exact"/>
        <w:ind w:left="0" w:firstLineChars="200" w:firstLine="643"/>
        <w:jc w:val="both"/>
        <w:rPr>
          <w:rFonts w:ascii="楷体" w:eastAsia="楷体"/>
        </w:rPr>
      </w:pPr>
      <w:r>
        <w:rPr>
          <w:rFonts w:ascii="楷体" w:eastAsia="楷体" w:hint="eastAsia"/>
        </w:rPr>
        <w:lastRenderedPageBreak/>
        <w:t>（三）具体情况。</w:t>
      </w:r>
    </w:p>
    <w:p w14:paraId="655CB735" w14:textId="16CAF5A0" w:rsidR="00213317" w:rsidRDefault="0082023F" w:rsidP="009B5CDF">
      <w:pPr>
        <w:pStyle w:val="a3"/>
        <w:spacing w:line="580" w:lineRule="exact"/>
        <w:ind w:firstLineChars="200" w:firstLine="610"/>
        <w:jc w:val="both"/>
      </w:pPr>
      <w:r>
        <w:rPr>
          <w:spacing w:val="-15"/>
        </w:rPr>
        <w:t>因本部门为</w:t>
      </w:r>
      <w:r>
        <w:t>2019</w:t>
      </w:r>
      <w:r>
        <w:rPr>
          <w:spacing w:val="-9"/>
        </w:rPr>
        <w:t>年度机构改革新组建部门，</w:t>
      </w:r>
      <w:r>
        <w:rPr>
          <w:spacing w:val="-7"/>
        </w:rPr>
        <w:t>2019</w:t>
      </w:r>
      <w:r>
        <w:rPr>
          <w:spacing w:val="-19"/>
        </w:rPr>
        <w:t>年度一般</w:t>
      </w:r>
      <w:r>
        <w:rPr>
          <w:spacing w:val="-6"/>
        </w:rPr>
        <w:t>公共预算财政拨款支出年初预算为</w:t>
      </w:r>
      <w:r>
        <w:t>0</w:t>
      </w:r>
      <w:r>
        <w:rPr>
          <w:spacing w:val="-22"/>
        </w:rPr>
        <w:t>万元，支出决算为</w:t>
      </w:r>
      <w:r>
        <w:t>8201.11</w:t>
      </w:r>
      <w:r>
        <w:t>万元。其中：</w:t>
      </w:r>
    </w:p>
    <w:p w14:paraId="60B58F27" w14:textId="690E331F" w:rsidR="005E0BB5" w:rsidRPr="005E0BB5" w:rsidRDefault="005E0BB5" w:rsidP="009B5CDF">
      <w:pPr>
        <w:pStyle w:val="a5"/>
        <w:tabs>
          <w:tab w:val="left" w:pos="1240"/>
        </w:tabs>
        <w:spacing w:line="580" w:lineRule="exact"/>
        <w:ind w:left="0" w:firstLineChars="200" w:firstLine="613"/>
        <w:jc w:val="both"/>
        <w:rPr>
          <w:spacing w:val="-15"/>
          <w:sz w:val="32"/>
          <w:szCs w:val="32"/>
        </w:rPr>
      </w:pPr>
      <w:r w:rsidRPr="005E0BB5">
        <w:rPr>
          <w:rFonts w:hint="eastAsia"/>
          <w:b/>
          <w:bCs/>
          <w:spacing w:val="-15"/>
          <w:sz w:val="32"/>
          <w:szCs w:val="32"/>
        </w:rPr>
        <w:t>1</w:t>
      </w:r>
      <w:r w:rsidRPr="005E0BB5">
        <w:rPr>
          <w:b/>
          <w:bCs/>
          <w:spacing w:val="-15"/>
          <w:sz w:val="32"/>
          <w:szCs w:val="32"/>
        </w:rPr>
        <w:t>.</w:t>
      </w:r>
      <w:r w:rsidR="0082023F" w:rsidRPr="005E0BB5">
        <w:rPr>
          <w:b/>
          <w:bCs/>
          <w:spacing w:val="-15"/>
          <w:sz w:val="32"/>
          <w:szCs w:val="32"/>
        </w:rPr>
        <w:t>社会保障和就业支出（类）就业补助（款</w:t>
      </w:r>
      <w:r w:rsidR="0082023F" w:rsidRPr="005E0BB5">
        <w:rPr>
          <w:b/>
          <w:bCs/>
          <w:spacing w:val="-15"/>
          <w:sz w:val="32"/>
          <w:szCs w:val="32"/>
        </w:rPr>
        <w:t>）</w:t>
      </w:r>
      <w:r w:rsidR="0082023F" w:rsidRPr="005E0BB5">
        <w:rPr>
          <w:b/>
          <w:bCs/>
          <w:spacing w:val="-15"/>
          <w:sz w:val="32"/>
          <w:szCs w:val="32"/>
        </w:rPr>
        <w:t>其他就业补</w:t>
      </w:r>
      <w:r w:rsidR="0082023F" w:rsidRPr="005E0BB5">
        <w:rPr>
          <w:b/>
          <w:bCs/>
          <w:spacing w:val="-15"/>
          <w:sz w:val="32"/>
          <w:szCs w:val="32"/>
        </w:rPr>
        <w:t>助支出</w:t>
      </w:r>
      <w:r w:rsidR="0082023F" w:rsidRPr="005E0BB5">
        <w:rPr>
          <w:b/>
          <w:bCs/>
          <w:spacing w:val="-15"/>
          <w:sz w:val="32"/>
          <w:szCs w:val="32"/>
        </w:rPr>
        <w:t>（项</w:t>
      </w:r>
      <w:r w:rsidR="0082023F" w:rsidRPr="005E0BB5">
        <w:rPr>
          <w:b/>
          <w:bCs/>
          <w:spacing w:val="-15"/>
          <w:sz w:val="32"/>
          <w:szCs w:val="32"/>
        </w:rPr>
        <w:t>）</w:t>
      </w:r>
      <w:r w:rsidR="0082023F" w:rsidRPr="005E0BB5">
        <w:rPr>
          <w:b/>
          <w:bCs/>
          <w:spacing w:val="-15"/>
          <w:sz w:val="32"/>
          <w:szCs w:val="32"/>
        </w:rPr>
        <w:t>。</w:t>
      </w:r>
      <w:r w:rsidR="0082023F" w:rsidRPr="005E0BB5">
        <w:rPr>
          <w:spacing w:val="-15"/>
          <w:sz w:val="32"/>
          <w:szCs w:val="32"/>
        </w:rPr>
        <w:t>年初预算为</w:t>
      </w:r>
      <w:r w:rsidR="0082023F" w:rsidRPr="005E0BB5">
        <w:rPr>
          <w:spacing w:val="-15"/>
          <w:sz w:val="32"/>
          <w:szCs w:val="32"/>
        </w:rPr>
        <w:t>0</w:t>
      </w:r>
      <w:r w:rsidR="0082023F" w:rsidRPr="005E0BB5">
        <w:rPr>
          <w:spacing w:val="-15"/>
          <w:sz w:val="32"/>
          <w:szCs w:val="32"/>
        </w:rPr>
        <w:t>万元，支出决算为</w:t>
      </w:r>
      <w:r w:rsidR="0082023F" w:rsidRPr="005E0BB5">
        <w:rPr>
          <w:spacing w:val="-15"/>
          <w:sz w:val="32"/>
          <w:szCs w:val="32"/>
        </w:rPr>
        <w:t>17.47</w:t>
      </w:r>
      <w:r w:rsidR="0082023F" w:rsidRPr="005E0BB5">
        <w:rPr>
          <w:spacing w:val="-15"/>
          <w:sz w:val="32"/>
          <w:szCs w:val="32"/>
        </w:rPr>
        <w:t>万元。决</w:t>
      </w:r>
      <w:r w:rsidR="0082023F" w:rsidRPr="005E0BB5">
        <w:rPr>
          <w:spacing w:val="-15"/>
          <w:sz w:val="32"/>
          <w:szCs w:val="32"/>
        </w:rPr>
        <w:t>算数与年初预算数存在差异的主要原因是本部门为</w:t>
      </w:r>
      <w:r w:rsidR="0082023F" w:rsidRPr="005E0BB5">
        <w:rPr>
          <w:spacing w:val="-15"/>
          <w:sz w:val="32"/>
          <w:szCs w:val="32"/>
        </w:rPr>
        <w:t>2019</w:t>
      </w:r>
      <w:r w:rsidR="0082023F" w:rsidRPr="005E0BB5">
        <w:rPr>
          <w:spacing w:val="-15"/>
          <w:sz w:val="32"/>
          <w:szCs w:val="32"/>
        </w:rPr>
        <w:t>年度机</w:t>
      </w:r>
      <w:r w:rsidR="0082023F" w:rsidRPr="005E0BB5">
        <w:rPr>
          <w:spacing w:val="-15"/>
          <w:sz w:val="32"/>
          <w:szCs w:val="32"/>
        </w:rPr>
        <w:t>构改革新组建部门。</w:t>
      </w:r>
    </w:p>
    <w:p w14:paraId="3F855B2A" w14:textId="29284FE2" w:rsidR="005E0BB5" w:rsidRPr="005E0BB5" w:rsidRDefault="005E0BB5" w:rsidP="009B5CDF">
      <w:pPr>
        <w:pStyle w:val="a5"/>
        <w:tabs>
          <w:tab w:val="left" w:pos="1240"/>
        </w:tabs>
        <w:spacing w:line="580" w:lineRule="exact"/>
        <w:ind w:left="0" w:firstLineChars="200" w:firstLine="613"/>
        <w:jc w:val="both"/>
        <w:rPr>
          <w:spacing w:val="-15"/>
          <w:sz w:val="32"/>
          <w:szCs w:val="32"/>
        </w:rPr>
      </w:pPr>
      <w:r w:rsidRPr="005E0BB5">
        <w:rPr>
          <w:rFonts w:hint="eastAsia"/>
          <w:b/>
          <w:bCs/>
          <w:spacing w:val="-15"/>
          <w:sz w:val="32"/>
          <w:szCs w:val="32"/>
        </w:rPr>
        <w:t>2</w:t>
      </w:r>
      <w:r w:rsidRPr="005E0BB5">
        <w:rPr>
          <w:b/>
          <w:bCs/>
          <w:spacing w:val="-15"/>
          <w:sz w:val="32"/>
          <w:szCs w:val="32"/>
        </w:rPr>
        <w:t>.</w:t>
      </w:r>
      <w:r w:rsidR="0082023F" w:rsidRPr="005E0BB5">
        <w:rPr>
          <w:rFonts w:hint="eastAsia"/>
          <w:b/>
          <w:bCs/>
          <w:spacing w:val="-15"/>
          <w:sz w:val="32"/>
          <w:szCs w:val="32"/>
        </w:rPr>
        <w:t>城乡社区支出（类）城乡社区管理事务（款）行政运行</w:t>
      </w:r>
      <w:r w:rsidR="0082023F" w:rsidRPr="005E0BB5">
        <w:rPr>
          <w:b/>
          <w:bCs/>
          <w:spacing w:val="-15"/>
          <w:sz w:val="32"/>
          <w:szCs w:val="32"/>
        </w:rPr>
        <w:t>（项）。</w:t>
      </w:r>
      <w:r w:rsidR="0082023F" w:rsidRPr="005E0BB5">
        <w:rPr>
          <w:spacing w:val="-15"/>
          <w:sz w:val="32"/>
          <w:szCs w:val="32"/>
        </w:rPr>
        <w:t>年初预算为</w:t>
      </w:r>
      <w:r w:rsidR="0082023F" w:rsidRPr="005E0BB5">
        <w:rPr>
          <w:spacing w:val="-15"/>
          <w:sz w:val="32"/>
          <w:szCs w:val="32"/>
        </w:rPr>
        <w:t>0</w:t>
      </w:r>
      <w:r w:rsidR="0082023F" w:rsidRPr="005E0BB5">
        <w:rPr>
          <w:spacing w:val="-15"/>
          <w:sz w:val="32"/>
          <w:szCs w:val="32"/>
        </w:rPr>
        <w:t>万元，支出决算为</w:t>
      </w:r>
      <w:r w:rsidR="0082023F" w:rsidRPr="005E0BB5">
        <w:rPr>
          <w:spacing w:val="-15"/>
          <w:sz w:val="32"/>
          <w:szCs w:val="32"/>
        </w:rPr>
        <w:t>499.96</w:t>
      </w:r>
      <w:r w:rsidR="0082023F" w:rsidRPr="005E0BB5">
        <w:rPr>
          <w:spacing w:val="-15"/>
          <w:sz w:val="32"/>
          <w:szCs w:val="32"/>
        </w:rPr>
        <w:t>万元。决算数</w:t>
      </w:r>
      <w:r w:rsidR="0082023F" w:rsidRPr="005E0BB5">
        <w:rPr>
          <w:spacing w:val="-15"/>
          <w:sz w:val="32"/>
          <w:szCs w:val="32"/>
        </w:rPr>
        <w:t>与年初预算数存在差异的主要原因是本部门为</w:t>
      </w:r>
      <w:r w:rsidR="0082023F" w:rsidRPr="005E0BB5">
        <w:rPr>
          <w:spacing w:val="-15"/>
          <w:sz w:val="32"/>
          <w:szCs w:val="32"/>
        </w:rPr>
        <w:t>2019</w:t>
      </w:r>
      <w:r w:rsidR="0082023F" w:rsidRPr="005E0BB5">
        <w:rPr>
          <w:spacing w:val="-15"/>
          <w:sz w:val="32"/>
          <w:szCs w:val="32"/>
        </w:rPr>
        <w:t>年度机构改</w:t>
      </w:r>
      <w:r w:rsidR="0082023F" w:rsidRPr="005E0BB5">
        <w:rPr>
          <w:spacing w:val="-15"/>
          <w:sz w:val="32"/>
          <w:szCs w:val="32"/>
        </w:rPr>
        <w:t>革新组建部门。</w:t>
      </w:r>
    </w:p>
    <w:p w14:paraId="7AFA2C78" w14:textId="508ED2CA" w:rsidR="005E0BB5" w:rsidRPr="005E0BB5" w:rsidRDefault="005E0BB5" w:rsidP="009B5CDF">
      <w:pPr>
        <w:pStyle w:val="a5"/>
        <w:tabs>
          <w:tab w:val="left" w:pos="1240"/>
        </w:tabs>
        <w:spacing w:line="580" w:lineRule="exact"/>
        <w:ind w:left="0" w:firstLineChars="200" w:firstLine="613"/>
        <w:jc w:val="both"/>
        <w:rPr>
          <w:spacing w:val="-15"/>
          <w:sz w:val="32"/>
          <w:szCs w:val="32"/>
        </w:rPr>
      </w:pPr>
      <w:r w:rsidRPr="005E0BB5">
        <w:rPr>
          <w:b/>
          <w:bCs/>
          <w:spacing w:val="-15"/>
          <w:sz w:val="32"/>
          <w:szCs w:val="32"/>
        </w:rPr>
        <w:t>3.</w:t>
      </w:r>
      <w:r w:rsidR="0082023F" w:rsidRPr="005E0BB5">
        <w:rPr>
          <w:rFonts w:hint="eastAsia"/>
          <w:b/>
          <w:bCs/>
          <w:spacing w:val="-15"/>
          <w:sz w:val="32"/>
          <w:szCs w:val="32"/>
        </w:rPr>
        <w:t>城乡社区支出（类）城乡社区管理事务（款）城管执法</w:t>
      </w:r>
      <w:r w:rsidR="0082023F" w:rsidRPr="005E0BB5">
        <w:rPr>
          <w:b/>
          <w:bCs/>
          <w:spacing w:val="-15"/>
          <w:sz w:val="32"/>
          <w:szCs w:val="32"/>
        </w:rPr>
        <w:t>（项）。</w:t>
      </w:r>
      <w:r w:rsidR="0082023F" w:rsidRPr="005E0BB5">
        <w:rPr>
          <w:spacing w:val="-15"/>
          <w:sz w:val="32"/>
          <w:szCs w:val="32"/>
        </w:rPr>
        <w:t>年初预算为</w:t>
      </w:r>
      <w:r w:rsidR="0082023F" w:rsidRPr="005E0BB5">
        <w:rPr>
          <w:spacing w:val="-15"/>
          <w:sz w:val="32"/>
          <w:szCs w:val="32"/>
        </w:rPr>
        <w:t>0</w:t>
      </w:r>
      <w:r w:rsidR="0082023F" w:rsidRPr="005E0BB5">
        <w:rPr>
          <w:spacing w:val="-15"/>
          <w:sz w:val="32"/>
          <w:szCs w:val="32"/>
        </w:rPr>
        <w:t>万元，支出决算为</w:t>
      </w:r>
      <w:r w:rsidR="0082023F" w:rsidRPr="005E0BB5">
        <w:rPr>
          <w:spacing w:val="-15"/>
          <w:sz w:val="32"/>
          <w:szCs w:val="32"/>
        </w:rPr>
        <w:t>931.99</w:t>
      </w:r>
      <w:r w:rsidR="0082023F" w:rsidRPr="005E0BB5">
        <w:rPr>
          <w:spacing w:val="-15"/>
          <w:sz w:val="32"/>
          <w:szCs w:val="32"/>
        </w:rPr>
        <w:t>万元。决</w:t>
      </w:r>
      <w:r w:rsidR="0082023F" w:rsidRPr="005E0BB5">
        <w:rPr>
          <w:spacing w:val="-15"/>
          <w:sz w:val="32"/>
          <w:szCs w:val="32"/>
        </w:rPr>
        <w:t>算数</w:t>
      </w:r>
      <w:r w:rsidR="0082023F" w:rsidRPr="005E0BB5">
        <w:rPr>
          <w:spacing w:val="-15"/>
          <w:sz w:val="32"/>
          <w:szCs w:val="32"/>
        </w:rPr>
        <w:t>与年初预算数存在差异的主要原因是本部门为</w:t>
      </w:r>
      <w:r w:rsidR="0082023F" w:rsidRPr="005E0BB5">
        <w:rPr>
          <w:spacing w:val="-15"/>
          <w:sz w:val="32"/>
          <w:szCs w:val="32"/>
        </w:rPr>
        <w:t>2019</w:t>
      </w:r>
      <w:r w:rsidR="0082023F" w:rsidRPr="005E0BB5">
        <w:rPr>
          <w:spacing w:val="-15"/>
          <w:sz w:val="32"/>
          <w:szCs w:val="32"/>
        </w:rPr>
        <w:t>年度机构改</w:t>
      </w:r>
      <w:r w:rsidR="0082023F" w:rsidRPr="005E0BB5">
        <w:rPr>
          <w:spacing w:val="-15"/>
          <w:sz w:val="32"/>
          <w:szCs w:val="32"/>
        </w:rPr>
        <w:t>革新组建部门。</w:t>
      </w:r>
    </w:p>
    <w:p w14:paraId="15C75AD2" w14:textId="2C304324" w:rsidR="005E0BB5" w:rsidRPr="005E0BB5" w:rsidRDefault="005E0BB5" w:rsidP="009B5CDF">
      <w:pPr>
        <w:pStyle w:val="a5"/>
        <w:tabs>
          <w:tab w:val="left" w:pos="1240"/>
        </w:tabs>
        <w:spacing w:line="580" w:lineRule="exact"/>
        <w:ind w:left="0" w:firstLineChars="200" w:firstLine="613"/>
        <w:jc w:val="both"/>
        <w:rPr>
          <w:spacing w:val="-15"/>
          <w:sz w:val="32"/>
          <w:szCs w:val="32"/>
        </w:rPr>
      </w:pPr>
      <w:r w:rsidRPr="005E0BB5">
        <w:rPr>
          <w:rFonts w:hint="eastAsia"/>
          <w:b/>
          <w:bCs/>
          <w:spacing w:val="-15"/>
          <w:sz w:val="32"/>
          <w:szCs w:val="32"/>
        </w:rPr>
        <w:t>4</w:t>
      </w:r>
      <w:r w:rsidRPr="005E0BB5">
        <w:rPr>
          <w:b/>
          <w:bCs/>
          <w:spacing w:val="-15"/>
          <w:sz w:val="32"/>
          <w:szCs w:val="32"/>
        </w:rPr>
        <w:t>.</w:t>
      </w:r>
      <w:r w:rsidR="0082023F" w:rsidRPr="005E0BB5">
        <w:rPr>
          <w:b/>
          <w:bCs/>
          <w:spacing w:val="-15"/>
          <w:sz w:val="32"/>
          <w:szCs w:val="32"/>
        </w:rPr>
        <w:t>城乡社区支出（类）城乡社区管理事务（款）其他城乡</w:t>
      </w:r>
      <w:r w:rsidR="0082023F" w:rsidRPr="005E0BB5">
        <w:rPr>
          <w:b/>
          <w:bCs/>
          <w:spacing w:val="-15"/>
          <w:sz w:val="32"/>
          <w:szCs w:val="32"/>
        </w:rPr>
        <w:t>社区管理事务支出</w:t>
      </w:r>
      <w:r w:rsidR="0082023F" w:rsidRPr="005E0BB5">
        <w:rPr>
          <w:b/>
          <w:bCs/>
          <w:spacing w:val="-15"/>
          <w:sz w:val="32"/>
          <w:szCs w:val="32"/>
        </w:rPr>
        <w:t>（项</w:t>
      </w:r>
      <w:r w:rsidR="0082023F" w:rsidRPr="005E0BB5">
        <w:rPr>
          <w:b/>
          <w:bCs/>
          <w:spacing w:val="-15"/>
          <w:sz w:val="32"/>
          <w:szCs w:val="32"/>
        </w:rPr>
        <w:t>）</w:t>
      </w:r>
      <w:r w:rsidR="0082023F" w:rsidRPr="005E0BB5">
        <w:rPr>
          <w:b/>
          <w:bCs/>
          <w:spacing w:val="-15"/>
          <w:sz w:val="32"/>
          <w:szCs w:val="32"/>
        </w:rPr>
        <w:t>。</w:t>
      </w:r>
      <w:r w:rsidR="0082023F" w:rsidRPr="005E0BB5">
        <w:rPr>
          <w:spacing w:val="-15"/>
          <w:sz w:val="32"/>
          <w:szCs w:val="32"/>
        </w:rPr>
        <w:t>年初预算为</w:t>
      </w:r>
      <w:r w:rsidR="0082023F" w:rsidRPr="005E0BB5">
        <w:rPr>
          <w:spacing w:val="-15"/>
          <w:sz w:val="32"/>
          <w:szCs w:val="32"/>
        </w:rPr>
        <w:t>0</w:t>
      </w:r>
      <w:r w:rsidR="0082023F" w:rsidRPr="005E0BB5">
        <w:rPr>
          <w:spacing w:val="-15"/>
          <w:sz w:val="32"/>
          <w:szCs w:val="32"/>
        </w:rPr>
        <w:t>万元，支出决算为</w:t>
      </w:r>
      <w:r w:rsidR="0082023F" w:rsidRPr="005E0BB5">
        <w:rPr>
          <w:spacing w:val="-15"/>
          <w:sz w:val="32"/>
          <w:szCs w:val="32"/>
        </w:rPr>
        <w:t>1562.85</w:t>
      </w:r>
      <w:r w:rsidR="0082023F" w:rsidRPr="005E0BB5">
        <w:rPr>
          <w:spacing w:val="-15"/>
          <w:sz w:val="32"/>
          <w:szCs w:val="32"/>
        </w:rPr>
        <w:t>万元。决算数与年初预算数存在差异的主要原因是本部门为</w:t>
      </w:r>
      <w:r w:rsidR="0082023F" w:rsidRPr="005E0BB5">
        <w:rPr>
          <w:spacing w:val="-15"/>
          <w:sz w:val="32"/>
          <w:szCs w:val="32"/>
        </w:rPr>
        <w:t>2019</w:t>
      </w:r>
      <w:r w:rsidR="0082023F" w:rsidRPr="005E0BB5">
        <w:rPr>
          <w:spacing w:val="-15"/>
          <w:sz w:val="32"/>
          <w:szCs w:val="32"/>
        </w:rPr>
        <w:t>年度机构改革新组建部门。</w:t>
      </w:r>
    </w:p>
    <w:p w14:paraId="62387E0E" w14:textId="757FF421" w:rsidR="005E0BB5" w:rsidRPr="005E0BB5" w:rsidRDefault="005E0BB5" w:rsidP="009B5CDF">
      <w:pPr>
        <w:pStyle w:val="a5"/>
        <w:tabs>
          <w:tab w:val="left" w:pos="1240"/>
        </w:tabs>
        <w:spacing w:line="580" w:lineRule="exact"/>
        <w:ind w:left="0" w:firstLineChars="200" w:firstLine="613"/>
        <w:jc w:val="both"/>
        <w:rPr>
          <w:spacing w:val="-15"/>
          <w:sz w:val="32"/>
          <w:szCs w:val="32"/>
        </w:rPr>
      </w:pPr>
      <w:r w:rsidRPr="005E0BB5">
        <w:rPr>
          <w:rFonts w:hint="eastAsia"/>
          <w:b/>
          <w:bCs/>
          <w:spacing w:val="-15"/>
          <w:sz w:val="32"/>
          <w:szCs w:val="32"/>
        </w:rPr>
        <w:t>5</w:t>
      </w:r>
      <w:r w:rsidRPr="005E0BB5">
        <w:rPr>
          <w:b/>
          <w:bCs/>
          <w:spacing w:val="-15"/>
          <w:sz w:val="32"/>
          <w:szCs w:val="32"/>
        </w:rPr>
        <w:t>.</w:t>
      </w:r>
      <w:r w:rsidR="0082023F" w:rsidRPr="005E0BB5">
        <w:rPr>
          <w:b/>
          <w:bCs/>
          <w:spacing w:val="-15"/>
          <w:sz w:val="32"/>
          <w:szCs w:val="32"/>
        </w:rPr>
        <w:t>城乡社区支出（类）</w:t>
      </w:r>
      <w:r w:rsidR="0082023F" w:rsidRPr="005E0BB5">
        <w:rPr>
          <w:rFonts w:hint="eastAsia"/>
          <w:b/>
          <w:bCs/>
          <w:spacing w:val="-15"/>
          <w:sz w:val="32"/>
          <w:szCs w:val="32"/>
        </w:rPr>
        <w:t>城乡社区公共设施（款）其他城乡社区公共设施支出（项）</w:t>
      </w:r>
      <w:r w:rsidR="0082023F" w:rsidRPr="005E0BB5">
        <w:rPr>
          <w:rFonts w:hint="eastAsia"/>
          <w:b/>
          <w:bCs/>
          <w:spacing w:val="-15"/>
          <w:sz w:val="32"/>
          <w:szCs w:val="32"/>
        </w:rPr>
        <w:t>。</w:t>
      </w:r>
      <w:r w:rsidR="0082023F" w:rsidRPr="005E0BB5">
        <w:rPr>
          <w:rFonts w:hint="eastAsia"/>
          <w:spacing w:val="-15"/>
          <w:sz w:val="32"/>
          <w:szCs w:val="32"/>
        </w:rPr>
        <w:t>年初预算为</w:t>
      </w:r>
      <w:r w:rsidR="0082023F" w:rsidRPr="005E0BB5">
        <w:rPr>
          <w:rFonts w:hint="eastAsia"/>
          <w:spacing w:val="-15"/>
          <w:sz w:val="32"/>
          <w:szCs w:val="32"/>
        </w:rPr>
        <w:t>0</w:t>
      </w:r>
      <w:r w:rsidR="0082023F" w:rsidRPr="005E0BB5">
        <w:rPr>
          <w:rFonts w:hint="eastAsia"/>
          <w:spacing w:val="-15"/>
          <w:sz w:val="32"/>
          <w:szCs w:val="32"/>
        </w:rPr>
        <w:t>万元，支出决算为</w:t>
      </w:r>
      <w:r w:rsidR="0082023F" w:rsidRPr="005E0BB5">
        <w:rPr>
          <w:rFonts w:hint="eastAsia"/>
          <w:spacing w:val="-15"/>
          <w:sz w:val="32"/>
          <w:szCs w:val="32"/>
        </w:rPr>
        <w:t>30</w:t>
      </w:r>
      <w:r w:rsidR="0082023F" w:rsidRPr="005E0BB5">
        <w:rPr>
          <w:rFonts w:hint="eastAsia"/>
          <w:spacing w:val="-15"/>
          <w:sz w:val="32"/>
          <w:szCs w:val="32"/>
        </w:rPr>
        <w:t>万元。决算数与年初预算数存在差异的主要原因是本部门为</w:t>
      </w:r>
      <w:r w:rsidR="0082023F" w:rsidRPr="005E0BB5">
        <w:rPr>
          <w:rFonts w:hint="eastAsia"/>
          <w:spacing w:val="-15"/>
          <w:sz w:val="32"/>
          <w:szCs w:val="32"/>
        </w:rPr>
        <w:t>2019</w:t>
      </w:r>
      <w:r w:rsidR="0082023F" w:rsidRPr="005E0BB5">
        <w:rPr>
          <w:rFonts w:hint="eastAsia"/>
          <w:spacing w:val="-15"/>
          <w:sz w:val="32"/>
          <w:szCs w:val="32"/>
        </w:rPr>
        <w:t>年度机构改革新组建部门。</w:t>
      </w:r>
    </w:p>
    <w:p w14:paraId="0C88AC4E" w14:textId="4216260D" w:rsidR="005E0BB5" w:rsidRPr="005E0BB5" w:rsidRDefault="0082023F" w:rsidP="009B5CDF">
      <w:pPr>
        <w:pStyle w:val="a5"/>
        <w:tabs>
          <w:tab w:val="left" w:pos="1240"/>
        </w:tabs>
        <w:spacing w:line="580" w:lineRule="exact"/>
        <w:ind w:left="0" w:firstLineChars="200" w:firstLine="613"/>
        <w:jc w:val="both"/>
        <w:rPr>
          <w:spacing w:val="-15"/>
          <w:sz w:val="32"/>
          <w:szCs w:val="32"/>
        </w:rPr>
      </w:pPr>
      <w:r w:rsidRPr="005E0BB5">
        <w:rPr>
          <w:rFonts w:hint="eastAsia"/>
          <w:b/>
          <w:bCs/>
          <w:spacing w:val="-15"/>
          <w:sz w:val="32"/>
          <w:szCs w:val="32"/>
        </w:rPr>
        <w:t>6.</w:t>
      </w:r>
      <w:r w:rsidRPr="005E0BB5">
        <w:rPr>
          <w:rFonts w:hint="eastAsia"/>
          <w:b/>
          <w:bCs/>
          <w:spacing w:val="-15"/>
          <w:sz w:val="32"/>
          <w:szCs w:val="32"/>
        </w:rPr>
        <w:t>城乡社区支出（类）城乡社区环境卫生（款）城乡社区环境卫生（项）。</w:t>
      </w:r>
      <w:r w:rsidRPr="005E0BB5">
        <w:rPr>
          <w:spacing w:val="-15"/>
          <w:sz w:val="32"/>
          <w:szCs w:val="32"/>
        </w:rPr>
        <w:t>年初预算为</w:t>
      </w:r>
      <w:r w:rsidRPr="005E0BB5">
        <w:rPr>
          <w:spacing w:val="-15"/>
          <w:sz w:val="32"/>
          <w:szCs w:val="32"/>
        </w:rPr>
        <w:t>0</w:t>
      </w:r>
      <w:r w:rsidRPr="005E0BB5">
        <w:rPr>
          <w:spacing w:val="-15"/>
          <w:sz w:val="32"/>
          <w:szCs w:val="32"/>
        </w:rPr>
        <w:t>万元，支出决算为</w:t>
      </w:r>
      <w:r w:rsidRPr="005E0BB5">
        <w:rPr>
          <w:spacing w:val="-15"/>
          <w:sz w:val="32"/>
          <w:szCs w:val="32"/>
        </w:rPr>
        <w:t>5039.83</w:t>
      </w:r>
      <w:r w:rsidRPr="005E0BB5">
        <w:rPr>
          <w:spacing w:val="-15"/>
          <w:sz w:val="32"/>
          <w:szCs w:val="32"/>
        </w:rPr>
        <w:t>万元。</w:t>
      </w:r>
      <w:r w:rsidRPr="005E0BB5">
        <w:rPr>
          <w:spacing w:val="-15"/>
          <w:sz w:val="32"/>
          <w:szCs w:val="32"/>
        </w:rPr>
        <w:t>决算数与年初预算数存在差异的主要原因是本部门为</w:t>
      </w:r>
      <w:r w:rsidRPr="005E0BB5">
        <w:rPr>
          <w:spacing w:val="-15"/>
          <w:sz w:val="32"/>
          <w:szCs w:val="32"/>
        </w:rPr>
        <w:t>2019</w:t>
      </w:r>
      <w:r w:rsidRPr="005E0BB5">
        <w:rPr>
          <w:spacing w:val="-15"/>
          <w:sz w:val="32"/>
          <w:szCs w:val="32"/>
        </w:rPr>
        <w:t>年度</w:t>
      </w:r>
      <w:r w:rsidRPr="005E0BB5">
        <w:rPr>
          <w:spacing w:val="-15"/>
          <w:sz w:val="32"/>
          <w:szCs w:val="32"/>
        </w:rPr>
        <w:t>机构改革新组建部</w:t>
      </w:r>
      <w:r w:rsidRPr="005E0BB5">
        <w:rPr>
          <w:spacing w:val="-15"/>
          <w:sz w:val="32"/>
          <w:szCs w:val="32"/>
        </w:rPr>
        <w:lastRenderedPageBreak/>
        <w:t>门。</w:t>
      </w:r>
    </w:p>
    <w:p w14:paraId="577DC42A" w14:textId="67A589A4" w:rsidR="00213317" w:rsidRPr="005E0BB5" w:rsidRDefault="0082023F" w:rsidP="009B5CDF">
      <w:pPr>
        <w:pStyle w:val="a5"/>
        <w:tabs>
          <w:tab w:val="left" w:pos="1240"/>
        </w:tabs>
        <w:spacing w:line="580" w:lineRule="exact"/>
        <w:ind w:left="0" w:firstLineChars="200" w:firstLine="613"/>
        <w:jc w:val="both"/>
        <w:rPr>
          <w:spacing w:val="-15"/>
          <w:sz w:val="32"/>
          <w:szCs w:val="32"/>
        </w:rPr>
      </w:pPr>
      <w:r w:rsidRPr="005E0BB5">
        <w:rPr>
          <w:rFonts w:hint="eastAsia"/>
          <w:b/>
          <w:bCs/>
          <w:spacing w:val="-15"/>
          <w:sz w:val="32"/>
          <w:szCs w:val="32"/>
        </w:rPr>
        <w:t>7.</w:t>
      </w:r>
      <w:r w:rsidRPr="005E0BB5">
        <w:rPr>
          <w:b/>
          <w:bCs/>
          <w:spacing w:val="-15"/>
          <w:sz w:val="32"/>
          <w:szCs w:val="32"/>
        </w:rPr>
        <w:t>农林水支出（类）扶贫（款）其他扶贫支出（项）</w:t>
      </w:r>
      <w:r w:rsidRPr="005E0BB5">
        <w:rPr>
          <w:b/>
          <w:bCs/>
          <w:spacing w:val="-15"/>
          <w:sz w:val="32"/>
          <w:szCs w:val="32"/>
        </w:rPr>
        <w:t>。</w:t>
      </w:r>
      <w:r w:rsidRPr="005E0BB5">
        <w:rPr>
          <w:spacing w:val="-15"/>
          <w:sz w:val="32"/>
          <w:szCs w:val="32"/>
        </w:rPr>
        <w:t>年</w:t>
      </w:r>
      <w:r w:rsidRPr="005E0BB5">
        <w:rPr>
          <w:spacing w:val="-15"/>
          <w:sz w:val="32"/>
          <w:szCs w:val="32"/>
        </w:rPr>
        <w:t>初预算为</w:t>
      </w:r>
      <w:r w:rsidRPr="005E0BB5">
        <w:rPr>
          <w:spacing w:val="-15"/>
          <w:sz w:val="32"/>
          <w:szCs w:val="32"/>
        </w:rPr>
        <w:t>0</w:t>
      </w:r>
      <w:r w:rsidRPr="005E0BB5">
        <w:rPr>
          <w:spacing w:val="-15"/>
          <w:sz w:val="32"/>
          <w:szCs w:val="32"/>
        </w:rPr>
        <w:t>万元，支出决算为</w:t>
      </w:r>
      <w:r w:rsidRPr="005E0BB5">
        <w:rPr>
          <w:spacing w:val="-15"/>
          <w:sz w:val="32"/>
          <w:szCs w:val="32"/>
        </w:rPr>
        <w:t>119</w:t>
      </w:r>
      <w:r w:rsidRPr="005E0BB5">
        <w:rPr>
          <w:spacing w:val="-15"/>
          <w:sz w:val="32"/>
          <w:szCs w:val="32"/>
        </w:rPr>
        <w:t>万元。决算数与年初预算数存</w:t>
      </w:r>
      <w:r w:rsidRPr="005E0BB5">
        <w:rPr>
          <w:spacing w:val="-15"/>
          <w:sz w:val="32"/>
          <w:szCs w:val="32"/>
        </w:rPr>
        <w:t>在差异的主要原因是本部门为</w:t>
      </w:r>
      <w:r w:rsidRPr="005E0BB5">
        <w:rPr>
          <w:spacing w:val="-15"/>
          <w:sz w:val="32"/>
          <w:szCs w:val="32"/>
        </w:rPr>
        <w:t>2019</w:t>
      </w:r>
      <w:r w:rsidRPr="005E0BB5">
        <w:rPr>
          <w:spacing w:val="-15"/>
          <w:sz w:val="32"/>
          <w:szCs w:val="32"/>
        </w:rPr>
        <w:t>年度机构改革新组建部门。</w:t>
      </w:r>
    </w:p>
    <w:p w14:paraId="0EDB5727" w14:textId="77777777" w:rsidR="00213317" w:rsidRDefault="0082023F" w:rsidP="009B5CDF">
      <w:pPr>
        <w:pStyle w:val="2"/>
        <w:spacing w:line="580" w:lineRule="exact"/>
        <w:ind w:left="0" w:firstLineChars="200" w:firstLine="643"/>
        <w:jc w:val="both"/>
      </w:pPr>
      <w:r>
        <w:t>六、一般公共预算财政拨款基本支出决算情况说明</w:t>
      </w:r>
    </w:p>
    <w:p w14:paraId="34553559" w14:textId="3E1D3533" w:rsidR="00213317" w:rsidRDefault="0082023F" w:rsidP="009B5CDF">
      <w:pPr>
        <w:pStyle w:val="a3"/>
        <w:spacing w:line="580" w:lineRule="exact"/>
        <w:ind w:firstLineChars="200" w:firstLine="640"/>
        <w:jc w:val="both"/>
      </w:pPr>
      <w:r>
        <w:t>2019</w:t>
      </w:r>
      <w:r>
        <w:t>年度一般公共预算财政拨款基本支出</w:t>
      </w:r>
      <w:r>
        <w:t>5393.06</w:t>
      </w:r>
      <w:r>
        <w:t>万元。</w:t>
      </w:r>
      <w:r>
        <w:rPr>
          <w:spacing w:val="-21"/>
        </w:rPr>
        <w:t>其中：人员经费</w:t>
      </w:r>
      <w:r>
        <w:t>2486.32</w:t>
      </w:r>
      <w:r>
        <w:rPr>
          <w:spacing w:val="-20"/>
        </w:rPr>
        <w:t>万元，主要包括：基本工资、津贴补贴、</w:t>
      </w:r>
      <w:r>
        <w:rPr>
          <w:spacing w:val="-14"/>
        </w:rPr>
        <w:t>奖金、绩效工资、机关事业单位基本养老保险缴费、职业年金缴费、职工基本医疗保险缴费、其他社会保障缴费、住房公积金、其他工资福利支出、生活补助、其他对个人和家庭的补助支出；</w:t>
      </w:r>
      <w:r>
        <w:rPr>
          <w:spacing w:val="-29"/>
        </w:rPr>
        <w:t>公用经费</w:t>
      </w:r>
      <w:r>
        <w:t>2906.74</w:t>
      </w:r>
      <w:r>
        <w:rPr>
          <w:spacing w:val="-10"/>
        </w:rPr>
        <w:t>万元，主要包括：办公费、印刷费、咨询费、</w:t>
      </w:r>
      <w:r>
        <w:rPr>
          <w:spacing w:val="-19"/>
        </w:rPr>
        <w:t>手续费、水费、电费、邮电费、物业管理费、差旅费、维修</w:t>
      </w:r>
      <w:r>
        <w:t>（护</w:t>
      </w:r>
      <w:r>
        <w:rPr>
          <w:spacing w:val="-11"/>
        </w:rPr>
        <w:t>）</w:t>
      </w:r>
      <w:r>
        <w:rPr>
          <w:spacing w:val="-12"/>
        </w:rPr>
        <w:t>费、租赁</w:t>
      </w:r>
      <w:r>
        <w:rPr>
          <w:spacing w:val="-12"/>
        </w:rPr>
        <w:t>费、会议费、培训费、专用材料费、劳务费、委托业务费、工会经费、公务用车运行维护费、其他交通费用、其他商品和服务支出、办公设备购置、专用设备购置。</w:t>
      </w:r>
    </w:p>
    <w:p w14:paraId="43EC5BD1" w14:textId="77777777" w:rsidR="00213317" w:rsidRDefault="0082023F" w:rsidP="009B5CDF">
      <w:pPr>
        <w:pStyle w:val="2"/>
        <w:spacing w:line="580" w:lineRule="exact"/>
        <w:ind w:left="0" w:firstLineChars="200" w:firstLine="643"/>
        <w:jc w:val="both"/>
      </w:pPr>
      <w:r>
        <w:t>七、一般公共预算财政拨款</w:t>
      </w:r>
      <w:r>
        <w:t>“</w:t>
      </w:r>
      <w:r>
        <w:t>三公</w:t>
      </w:r>
      <w:r>
        <w:t>”</w:t>
      </w:r>
      <w:r>
        <w:t>经费支出决算情况说明</w:t>
      </w:r>
    </w:p>
    <w:p w14:paraId="5D8B3B83" w14:textId="77777777" w:rsidR="00213317" w:rsidRDefault="0082023F" w:rsidP="009B5CDF">
      <w:pPr>
        <w:spacing w:line="580" w:lineRule="exact"/>
        <w:ind w:firstLineChars="200" w:firstLine="643"/>
        <w:jc w:val="both"/>
        <w:rPr>
          <w:rFonts w:ascii="楷体" w:eastAsia="楷体" w:hAnsi="楷体"/>
          <w:b/>
          <w:sz w:val="32"/>
        </w:rPr>
      </w:pPr>
      <w:r>
        <w:rPr>
          <w:rFonts w:ascii="楷体" w:eastAsia="楷体" w:hAnsi="楷体" w:hint="eastAsia"/>
          <w:b/>
          <w:sz w:val="32"/>
        </w:rPr>
        <w:t>（一）“三公”经费财政拨款支出决算总体情况说明。</w:t>
      </w:r>
    </w:p>
    <w:p w14:paraId="3055A375" w14:textId="1559838E" w:rsidR="00213317" w:rsidRPr="002A3687" w:rsidRDefault="002A3687" w:rsidP="009B5CDF">
      <w:pPr>
        <w:widowControl/>
        <w:spacing w:line="580" w:lineRule="exact"/>
        <w:ind w:firstLineChars="200" w:firstLine="640"/>
        <w:jc w:val="both"/>
        <w:rPr>
          <w:rFonts w:ascii="仿宋" w:eastAsia="仿宋" w:hAnsi="仿宋"/>
        </w:rPr>
      </w:pPr>
      <w:r>
        <w:rPr>
          <w:rFonts w:ascii="仿宋" w:eastAsia="仿宋" w:hAnsi="仿宋" w:cs="仿宋_GB2312" w:hint="eastAsia"/>
          <w:sz w:val="32"/>
          <w:szCs w:val="32"/>
        </w:rPr>
        <w:t>2019年度“三公”经费财政拨款支出预算为</w:t>
      </w:r>
      <w:r>
        <w:rPr>
          <w:rFonts w:ascii="仿宋" w:eastAsia="仿宋" w:hAnsi="仿宋" w:cs="仿宋_GB2312"/>
          <w:sz w:val="32"/>
          <w:szCs w:val="32"/>
        </w:rPr>
        <w:t>10.69</w:t>
      </w:r>
      <w:r>
        <w:rPr>
          <w:rFonts w:ascii="仿宋" w:eastAsia="仿宋" w:hAnsi="仿宋" w:cs="仿宋_GB2312" w:hint="eastAsia"/>
          <w:sz w:val="32"/>
          <w:szCs w:val="32"/>
        </w:rPr>
        <w:t>万元，支出决算为</w:t>
      </w:r>
      <w:r>
        <w:rPr>
          <w:rFonts w:ascii="仿宋" w:eastAsia="仿宋" w:hAnsi="仿宋" w:cs="仿宋_GB2312"/>
          <w:sz w:val="32"/>
          <w:szCs w:val="32"/>
        </w:rPr>
        <w:t>10.69</w:t>
      </w:r>
      <w:r>
        <w:rPr>
          <w:rFonts w:ascii="仿宋" w:eastAsia="仿宋" w:hAnsi="仿宋" w:cs="仿宋_GB2312" w:hint="eastAsia"/>
          <w:sz w:val="32"/>
          <w:szCs w:val="32"/>
        </w:rPr>
        <w:t>万元，完成预算的</w:t>
      </w:r>
      <w:r>
        <w:rPr>
          <w:rFonts w:ascii="仿宋" w:eastAsia="仿宋" w:hAnsi="仿宋" w:cs="仿宋_GB2312"/>
          <w:sz w:val="32"/>
          <w:szCs w:val="32"/>
        </w:rPr>
        <w:t>100</w:t>
      </w:r>
      <w:r>
        <w:rPr>
          <w:rFonts w:ascii="仿宋" w:eastAsia="仿宋" w:hAnsi="仿宋" w:cs="仿宋_GB2312" w:hint="eastAsia"/>
          <w:sz w:val="32"/>
          <w:szCs w:val="32"/>
        </w:rPr>
        <w:t>%。2019年度“三公”经费支出决算数与</w:t>
      </w:r>
      <w:proofErr w:type="gramStart"/>
      <w:r>
        <w:rPr>
          <w:rFonts w:ascii="仿宋" w:eastAsia="仿宋" w:hAnsi="仿宋" w:cs="仿宋_GB2312" w:hint="eastAsia"/>
          <w:sz w:val="32"/>
          <w:szCs w:val="32"/>
        </w:rPr>
        <w:t>预算数无差异</w:t>
      </w:r>
      <w:proofErr w:type="gramEnd"/>
      <w:r>
        <w:rPr>
          <w:rFonts w:ascii="仿宋" w:eastAsia="仿宋" w:hAnsi="仿宋" w:cs="仿宋_GB2312" w:hint="eastAsia"/>
          <w:sz w:val="32"/>
          <w:szCs w:val="32"/>
        </w:rPr>
        <w:t>。</w:t>
      </w:r>
    </w:p>
    <w:p w14:paraId="606C8E67" w14:textId="77777777" w:rsidR="00213317" w:rsidRDefault="0082023F" w:rsidP="009B5CDF">
      <w:pPr>
        <w:pStyle w:val="2"/>
        <w:spacing w:line="580" w:lineRule="exact"/>
        <w:ind w:left="0" w:firstLineChars="200" w:firstLine="643"/>
        <w:jc w:val="both"/>
        <w:rPr>
          <w:rFonts w:ascii="楷体" w:eastAsia="楷体" w:hAnsi="楷体"/>
        </w:rPr>
      </w:pPr>
      <w:r>
        <w:rPr>
          <w:rFonts w:ascii="楷体" w:eastAsia="楷体" w:hAnsi="楷体" w:hint="eastAsia"/>
        </w:rPr>
        <w:t>（</w:t>
      </w:r>
      <w:r>
        <w:rPr>
          <w:rFonts w:ascii="楷体" w:eastAsia="楷体" w:hAnsi="楷体" w:hint="eastAsia"/>
        </w:rPr>
        <w:t>二）“三公”经费财政拨款支出决算具体情况说明。</w:t>
      </w:r>
    </w:p>
    <w:p w14:paraId="60DF152F" w14:textId="7DEC398E" w:rsidR="002A3687" w:rsidRDefault="0082023F" w:rsidP="009B5CDF">
      <w:pPr>
        <w:pStyle w:val="a3"/>
        <w:spacing w:line="580" w:lineRule="exact"/>
        <w:ind w:firstLineChars="200" w:firstLine="640"/>
        <w:jc w:val="both"/>
      </w:pPr>
      <w:r>
        <w:t>2019</w:t>
      </w:r>
      <w:r>
        <w:rPr>
          <w:spacing w:val="-24"/>
        </w:rPr>
        <w:t>年度</w:t>
      </w:r>
      <w:r>
        <w:rPr>
          <w:spacing w:val="-24"/>
        </w:rPr>
        <w:t>“</w:t>
      </w:r>
      <w:r>
        <w:rPr>
          <w:spacing w:val="-24"/>
        </w:rPr>
        <w:t>三公</w:t>
      </w:r>
      <w:r>
        <w:rPr>
          <w:spacing w:val="-24"/>
        </w:rPr>
        <w:t>”</w:t>
      </w:r>
      <w:r>
        <w:rPr>
          <w:spacing w:val="-24"/>
        </w:rPr>
        <w:t>经费财政拨款支出决算中，因公出国</w:t>
      </w:r>
      <w:r>
        <w:t>（境</w:t>
      </w:r>
      <w:r>
        <w:rPr>
          <w:spacing w:val="-13"/>
        </w:rPr>
        <w:t>）</w:t>
      </w:r>
      <w:r>
        <w:rPr>
          <w:spacing w:val="-15"/>
        </w:rPr>
        <w:t>费支出决算</w:t>
      </w:r>
      <w:r>
        <w:t>0</w:t>
      </w:r>
      <w:r>
        <w:rPr>
          <w:spacing w:val="-32"/>
        </w:rPr>
        <w:t>万元，</w:t>
      </w:r>
      <w:r w:rsidR="002A3687">
        <w:rPr>
          <w:rFonts w:cs="仿宋_GB2312" w:hint="eastAsia"/>
        </w:rPr>
        <w:t>完成预算的</w:t>
      </w:r>
      <w:r w:rsidR="002A3687">
        <w:rPr>
          <w:rFonts w:cs="仿宋_GB2312"/>
        </w:rPr>
        <w:t>100</w:t>
      </w:r>
      <w:r w:rsidR="002A3687">
        <w:rPr>
          <w:rFonts w:cs="仿宋_GB2312" w:hint="eastAsia"/>
        </w:rPr>
        <w:t>%，</w:t>
      </w:r>
      <w:r>
        <w:rPr>
          <w:spacing w:val="-32"/>
        </w:rPr>
        <w:t>占</w:t>
      </w:r>
      <w:r>
        <w:t>0.00%</w:t>
      </w:r>
      <w:r>
        <w:rPr>
          <w:spacing w:val="-2"/>
        </w:rPr>
        <w:t>；公务用车购置及运行费支出决算</w:t>
      </w:r>
      <w:r>
        <w:t>10.69</w:t>
      </w:r>
      <w:r>
        <w:rPr>
          <w:spacing w:val="-20"/>
        </w:rPr>
        <w:t>万元，</w:t>
      </w:r>
      <w:r w:rsidR="002A3687">
        <w:rPr>
          <w:rFonts w:cs="仿宋_GB2312" w:hint="eastAsia"/>
        </w:rPr>
        <w:t>完成预算的</w:t>
      </w:r>
      <w:r w:rsidR="002A3687">
        <w:rPr>
          <w:rFonts w:cs="仿宋_GB2312"/>
        </w:rPr>
        <w:t>100</w:t>
      </w:r>
      <w:r w:rsidR="002A3687">
        <w:rPr>
          <w:rFonts w:cs="仿宋_GB2312" w:hint="eastAsia"/>
        </w:rPr>
        <w:t>%，</w:t>
      </w:r>
      <w:r>
        <w:rPr>
          <w:spacing w:val="-20"/>
        </w:rPr>
        <w:t>占</w:t>
      </w:r>
      <w:r>
        <w:t>100</w:t>
      </w:r>
      <w:r>
        <w:rPr>
          <w:spacing w:val="-5"/>
        </w:rPr>
        <w:t>%</w:t>
      </w:r>
      <w:r>
        <w:rPr>
          <w:spacing w:val="-5"/>
        </w:rPr>
        <w:t>；公务接待费支</w:t>
      </w:r>
      <w:r>
        <w:rPr>
          <w:spacing w:val="-5"/>
        </w:rPr>
        <w:lastRenderedPageBreak/>
        <w:t>出决算</w:t>
      </w:r>
      <w:r>
        <w:t>0</w:t>
      </w:r>
      <w:r>
        <w:rPr>
          <w:spacing w:val="-20"/>
        </w:rPr>
        <w:t>万元，</w:t>
      </w:r>
      <w:r w:rsidR="002A3687">
        <w:rPr>
          <w:rFonts w:cs="仿宋_GB2312" w:hint="eastAsia"/>
        </w:rPr>
        <w:t>完成预算的</w:t>
      </w:r>
      <w:r w:rsidR="002A3687">
        <w:rPr>
          <w:rFonts w:cs="仿宋_GB2312"/>
        </w:rPr>
        <w:t>100</w:t>
      </w:r>
      <w:r w:rsidR="002A3687">
        <w:rPr>
          <w:rFonts w:cs="仿宋_GB2312" w:hint="eastAsia"/>
        </w:rPr>
        <w:t>%，</w:t>
      </w:r>
      <w:r>
        <w:rPr>
          <w:spacing w:val="-20"/>
        </w:rPr>
        <w:t>占</w:t>
      </w:r>
      <w:r>
        <w:t>0%</w:t>
      </w:r>
      <w:r>
        <w:t>。具体情况如下：</w:t>
      </w:r>
    </w:p>
    <w:p w14:paraId="321B3CB7" w14:textId="3468ED8C" w:rsidR="00213317" w:rsidRPr="002A3687" w:rsidRDefault="002A3687" w:rsidP="009B5CDF">
      <w:pPr>
        <w:pStyle w:val="a3"/>
        <w:spacing w:line="580" w:lineRule="exact"/>
        <w:ind w:firstLineChars="200" w:firstLine="640"/>
        <w:jc w:val="both"/>
      </w:pPr>
      <w:r>
        <w:rPr>
          <w:rFonts w:hint="eastAsia"/>
        </w:rPr>
        <w:t>1</w:t>
      </w:r>
      <w:r>
        <w:t>.</w:t>
      </w:r>
      <w:r w:rsidR="0082023F" w:rsidRPr="002A3687">
        <w:rPr>
          <w:b/>
        </w:rPr>
        <w:t>因公出国（境）</w:t>
      </w:r>
      <w:r w:rsidR="0082023F" w:rsidRPr="002A3687">
        <w:rPr>
          <w:b/>
          <w:spacing w:val="4"/>
        </w:rPr>
        <w:t>费</w:t>
      </w:r>
      <w:r w:rsidR="0082023F" w:rsidRPr="002A3687">
        <w:rPr>
          <w:spacing w:val="-13"/>
        </w:rPr>
        <w:t>年初预算为</w:t>
      </w:r>
      <w:r w:rsidR="0082023F" w:rsidRPr="002A3687">
        <w:t>0</w:t>
      </w:r>
      <w:r w:rsidR="0082023F" w:rsidRPr="002A3687">
        <w:rPr>
          <w:spacing w:val="-17"/>
        </w:rPr>
        <w:t>万元，支出决算为</w:t>
      </w:r>
      <w:r w:rsidR="0082023F" w:rsidRPr="002A3687">
        <w:t>0</w:t>
      </w:r>
      <w:r w:rsidR="0082023F" w:rsidRPr="002A3687">
        <w:rPr>
          <w:spacing w:val="-37"/>
        </w:rPr>
        <w:t>万</w:t>
      </w:r>
    </w:p>
    <w:p w14:paraId="795CADA6" w14:textId="6F170534" w:rsidR="002A3687" w:rsidRDefault="0082023F" w:rsidP="009B5CDF">
      <w:pPr>
        <w:pStyle w:val="a3"/>
        <w:spacing w:line="580" w:lineRule="exact"/>
        <w:ind w:firstLineChars="200" w:firstLine="640"/>
        <w:jc w:val="both"/>
      </w:pPr>
      <w:r>
        <w:t>元。全年因公出国（境）团组</w:t>
      </w:r>
      <w:r>
        <w:t>0</w:t>
      </w:r>
      <w:r>
        <w:t>个，累计</w:t>
      </w:r>
      <w:r>
        <w:t>0</w:t>
      </w:r>
      <w:r>
        <w:t>人次。</w:t>
      </w:r>
    </w:p>
    <w:p w14:paraId="4874BF12" w14:textId="7216CC8E" w:rsidR="00213317" w:rsidRDefault="002A3687" w:rsidP="009B5CDF">
      <w:pPr>
        <w:pStyle w:val="a3"/>
        <w:spacing w:line="580" w:lineRule="exact"/>
        <w:ind w:firstLineChars="200" w:firstLine="643"/>
        <w:jc w:val="both"/>
      </w:pPr>
      <w:r>
        <w:rPr>
          <w:rFonts w:hint="eastAsia"/>
          <w:b/>
        </w:rPr>
        <w:t>2</w:t>
      </w:r>
      <w:r>
        <w:rPr>
          <w:b/>
        </w:rPr>
        <w:t>.</w:t>
      </w:r>
      <w:r w:rsidR="0082023F" w:rsidRPr="002A3687">
        <w:rPr>
          <w:b/>
        </w:rPr>
        <w:t>公务用车购置及运行费</w:t>
      </w:r>
      <w:r w:rsidR="0082023F" w:rsidRPr="002A3687">
        <w:rPr>
          <w:spacing w:val="-12"/>
        </w:rPr>
        <w:t>年初预算为</w:t>
      </w:r>
      <w:r w:rsidRPr="002A3687">
        <w:t>10.69</w:t>
      </w:r>
      <w:r w:rsidR="0082023F" w:rsidRPr="002A3687">
        <w:rPr>
          <w:spacing w:val="-10"/>
        </w:rPr>
        <w:t>万元，支出决算为</w:t>
      </w:r>
      <w:r w:rsidR="0082023F">
        <w:t>1</w:t>
      </w:r>
      <w:r w:rsidR="0082023F">
        <w:t>0.69</w:t>
      </w:r>
      <w:r w:rsidR="0082023F">
        <w:rPr>
          <w:spacing w:val="-12"/>
        </w:rPr>
        <w:t>万元</w:t>
      </w:r>
      <w:r>
        <w:rPr>
          <w:rFonts w:hint="eastAsia"/>
          <w:spacing w:val="-12"/>
        </w:rPr>
        <w:t>，</w:t>
      </w:r>
      <w:r w:rsidRPr="002A3687">
        <w:rPr>
          <w:rFonts w:hint="eastAsia"/>
          <w:spacing w:val="-12"/>
        </w:rPr>
        <w:t>完成年初预算的</w:t>
      </w:r>
      <w:r w:rsidRPr="002A3687">
        <w:rPr>
          <w:spacing w:val="-12"/>
        </w:rPr>
        <w:t>100%。决算数与年初</w:t>
      </w:r>
      <w:proofErr w:type="gramStart"/>
      <w:r w:rsidRPr="002A3687">
        <w:rPr>
          <w:spacing w:val="-12"/>
        </w:rPr>
        <w:t>预算数无差异</w:t>
      </w:r>
      <w:proofErr w:type="gramEnd"/>
      <w:r w:rsidRPr="002A3687">
        <w:rPr>
          <w:spacing w:val="-12"/>
        </w:rPr>
        <w:t>。</w:t>
      </w:r>
      <w:r w:rsidR="0082023F">
        <w:t>其中：</w:t>
      </w:r>
    </w:p>
    <w:p w14:paraId="41D2EB42" w14:textId="416E44FD" w:rsidR="00213317" w:rsidRDefault="0082023F" w:rsidP="009B5CDF">
      <w:pPr>
        <w:spacing w:line="580" w:lineRule="exact"/>
        <w:ind w:firstLineChars="200" w:firstLine="643"/>
        <w:jc w:val="both"/>
        <w:rPr>
          <w:rFonts w:ascii="仿宋" w:eastAsia="仿宋"/>
          <w:sz w:val="32"/>
        </w:rPr>
      </w:pPr>
      <w:r>
        <w:rPr>
          <w:rFonts w:ascii="仿宋" w:eastAsia="仿宋" w:hint="eastAsia"/>
          <w:b/>
          <w:sz w:val="32"/>
        </w:rPr>
        <w:t>公务用车购置支出</w:t>
      </w:r>
      <w:r>
        <w:rPr>
          <w:rFonts w:ascii="仿宋" w:eastAsia="仿宋" w:hint="eastAsia"/>
          <w:sz w:val="32"/>
        </w:rPr>
        <w:t>为</w:t>
      </w:r>
      <w:r>
        <w:rPr>
          <w:rFonts w:ascii="仿宋" w:eastAsia="仿宋" w:hint="eastAsia"/>
          <w:sz w:val="32"/>
        </w:rPr>
        <w:t>0</w:t>
      </w:r>
      <w:r>
        <w:rPr>
          <w:rFonts w:ascii="仿宋" w:eastAsia="仿宋" w:hint="eastAsia"/>
          <w:sz w:val="32"/>
        </w:rPr>
        <w:t>万元，购置车辆</w:t>
      </w:r>
      <w:r>
        <w:rPr>
          <w:rFonts w:ascii="仿宋" w:eastAsia="仿宋" w:hint="eastAsia"/>
          <w:sz w:val="32"/>
        </w:rPr>
        <w:t>0</w:t>
      </w:r>
      <w:r>
        <w:rPr>
          <w:rFonts w:ascii="仿宋" w:eastAsia="仿宋" w:hint="eastAsia"/>
          <w:sz w:val="32"/>
        </w:rPr>
        <w:t>辆。</w:t>
      </w:r>
    </w:p>
    <w:p w14:paraId="53981506" w14:textId="06525EAA" w:rsidR="00213317" w:rsidRDefault="0082023F" w:rsidP="009B5CDF">
      <w:pPr>
        <w:pStyle w:val="a3"/>
        <w:spacing w:line="580" w:lineRule="exact"/>
        <w:ind w:firstLineChars="200" w:firstLine="623"/>
        <w:jc w:val="both"/>
      </w:pPr>
      <w:r>
        <w:rPr>
          <w:b/>
          <w:spacing w:val="-10"/>
        </w:rPr>
        <w:t>公务用车运行支出</w:t>
      </w:r>
      <w:r>
        <w:t>10.69</w:t>
      </w:r>
      <w:r>
        <w:rPr>
          <w:spacing w:val="-16"/>
        </w:rPr>
        <w:t>万元。主要用于车辆加油及车辆维</w:t>
      </w:r>
      <w:r>
        <w:rPr>
          <w:spacing w:val="-78"/>
        </w:rPr>
        <w:t>护。</w:t>
      </w:r>
      <w:r>
        <w:t>2019</w:t>
      </w:r>
      <w:r>
        <w:rPr>
          <w:spacing w:val="-19"/>
        </w:rPr>
        <w:t>年期末，部门开支财政拨款的公务用车保有量为</w:t>
      </w:r>
      <w:r>
        <w:t>52</w:t>
      </w:r>
      <w:r>
        <w:rPr>
          <w:spacing w:val="-6"/>
        </w:rPr>
        <w:t>辆。</w:t>
      </w:r>
    </w:p>
    <w:p w14:paraId="0C6B5D0D" w14:textId="154676F7" w:rsidR="00213317" w:rsidRDefault="002A3687" w:rsidP="009B5CDF">
      <w:pPr>
        <w:pStyle w:val="a5"/>
        <w:tabs>
          <w:tab w:val="left" w:pos="1079"/>
        </w:tabs>
        <w:spacing w:line="580" w:lineRule="exact"/>
        <w:ind w:left="0" w:firstLineChars="200" w:firstLine="643"/>
        <w:jc w:val="both"/>
        <w:rPr>
          <w:sz w:val="32"/>
        </w:rPr>
      </w:pPr>
      <w:r>
        <w:rPr>
          <w:rFonts w:hint="eastAsia"/>
          <w:b/>
          <w:sz w:val="32"/>
        </w:rPr>
        <w:t>3</w:t>
      </w:r>
      <w:r>
        <w:rPr>
          <w:b/>
          <w:sz w:val="32"/>
        </w:rPr>
        <w:t>.</w:t>
      </w:r>
      <w:r w:rsidR="0082023F">
        <w:rPr>
          <w:b/>
          <w:sz w:val="32"/>
        </w:rPr>
        <w:t>公务接待费</w:t>
      </w:r>
      <w:r w:rsidR="0082023F">
        <w:rPr>
          <w:spacing w:val="-16"/>
          <w:sz w:val="32"/>
        </w:rPr>
        <w:t>年初预算为</w:t>
      </w:r>
      <w:r w:rsidR="0082023F">
        <w:rPr>
          <w:sz w:val="32"/>
        </w:rPr>
        <w:t>0</w:t>
      </w:r>
      <w:r w:rsidR="0082023F">
        <w:rPr>
          <w:spacing w:val="-26"/>
          <w:sz w:val="32"/>
        </w:rPr>
        <w:t>万元，支出决算为</w:t>
      </w:r>
      <w:r w:rsidR="0082023F">
        <w:rPr>
          <w:sz w:val="32"/>
        </w:rPr>
        <w:t>0</w:t>
      </w:r>
      <w:r w:rsidR="0082023F">
        <w:rPr>
          <w:spacing w:val="-25"/>
          <w:sz w:val="32"/>
        </w:rPr>
        <w:t>万元。决算</w:t>
      </w:r>
      <w:r w:rsidR="0082023F">
        <w:rPr>
          <w:spacing w:val="-13"/>
          <w:sz w:val="32"/>
        </w:rPr>
        <w:t>数与年初</w:t>
      </w:r>
      <w:proofErr w:type="gramStart"/>
      <w:r w:rsidR="0082023F">
        <w:rPr>
          <w:spacing w:val="-13"/>
          <w:sz w:val="32"/>
        </w:rPr>
        <w:t>预算数无差异</w:t>
      </w:r>
      <w:proofErr w:type="gramEnd"/>
      <w:r w:rsidR="0082023F">
        <w:rPr>
          <w:spacing w:val="-13"/>
          <w:sz w:val="32"/>
        </w:rPr>
        <w:t>。其中：</w:t>
      </w:r>
    </w:p>
    <w:p w14:paraId="0DDD7559" w14:textId="347BB627" w:rsidR="00213317" w:rsidRDefault="0082023F" w:rsidP="009B5CDF">
      <w:pPr>
        <w:spacing w:line="580" w:lineRule="exact"/>
        <w:ind w:firstLineChars="200" w:firstLine="618"/>
        <w:jc w:val="both"/>
        <w:rPr>
          <w:rFonts w:ascii="仿宋" w:eastAsia="仿宋"/>
          <w:sz w:val="32"/>
        </w:rPr>
      </w:pPr>
      <w:r>
        <w:rPr>
          <w:rFonts w:ascii="仿宋" w:eastAsia="仿宋" w:hint="eastAsia"/>
          <w:b/>
          <w:spacing w:val="-12"/>
          <w:sz w:val="32"/>
        </w:rPr>
        <w:t>外宾接待支出</w:t>
      </w:r>
      <w:r>
        <w:rPr>
          <w:rFonts w:ascii="仿宋" w:eastAsia="仿宋" w:hint="eastAsia"/>
          <w:sz w:val="32"/>
        </w:rPr>
        <w:t>0</w:t>
      </w:r>
      <w:r>
        <w:rPr>
          <w:rFonts w:ascii="仿宋" w:eastAsia="仿宋" w:hint="eastAsia"/>
          <w:spacing w:val="-32"/>
          <w:sz w:val="32"/>
        </w:rPr>
        <w:t>万元。</w:t>
      </w:r>
      <w:r>
        <w:rPr>
          <w:rFonts w:ascii="仿宋" w:eastAsia="仿宋" w:hint="eastAsia"/>
          <w:sz w:val="32"/>
        </w:rPr>
        <w:t>2019</w:t>
      </w:r>
      <w:r>
        <w:rPr>
          <w:rFonts w:ascii="仿宋" w:eastAsia="仿宋" w:hint="eastAsia"/>
          <w:spacing w:val="-21"/>
          <w:sz w:val="32"/>
        </w:rPr>
        <w:t>年共接待国</w:t>
      </w:r>
      <w:r>
        <w:rPr>
          <w:rFonts w:ascii="仿宋" w:eastAsia="仿宋" w:hint="eastAsia"/>
          <w:sz w:val="32"/>
        </w:rPr>
        <w:t>（境</w:t>
      </w:r>
      <w:r>
        <w:rPr>
          <w:rFonts w:ascii="仿宋" w:eastAsia="仿宋" w:hint="eastAsia"/>
          <w:spacing w:val="-44"/>
          <w:sz w:val="32"/>
        </w:rPr>
        <w:t>）</w:t>
      </w:r>
      <w:r>
        <w:rPr>
          <w:rFonts w:ascii="仿宋" w:eastAsia="仿宋" w:hint="eastAsia"/>
          <w:spacing w:val="-14"/>
          <w:sz w:val="32"/>
        </w:rPr>
        <w:t>外来访团组</w:t>
      </w:r>
      <w:r>
        <w:rPr>
          <w:rFonts w:ascii="仿宋" w:eastAsia="仿宋" w:hint="eastAsia"/>
          <w:sz w:val="32"/>
        </w:rPr>
        <w:t>0</w:t>
      </w:r>
    </w:p>
    <w:p w14:paraId="03EB7E99" w14:textId="0A81BCE3" w:rsidR="00213317" w:rsidRDefault="0082023F" w:rsidP="009B5CDF">
      <w:pPr>
        <w:pStyle w:val="a3"/>
        <w:spacing w:line="580" w:lineRule="exact"/>
        <w:ind w:firstLineChars="200" w:firstLine="614"/>
        <w:jc w:val="both"/>
      </w:pPr>
      <w:proofErr w:type="gramStart"/>
      <w:r>
        <w:rPr>
          <w:spacing w:val="-13"/>
        </w:rPr>
        <w:t>个</w:t>
      </w:r>
      <w:proofErr w:type="gramEnd"/>
      <w:r>
        <w:rPr>
          <w:spacing w:val="-13"/>
        </w:rPr>
        <w:t>、来访外宾</w:t>
      </w:r>
      <w:r>
        <w:t>0</w:t>
      </w:r>
      <w:r>
        <w:rPr>
          <w:spacing w:val="-27"/>
        </w:rPr>
        <w:t>人次</w:t>
      </w:r>
      <w:r>
        <w:t>（不包括陪同人员）。</w:t>
      </w:r>
    </w:p>
    <w:p w14:paraId="6209D912" w14:textId="7610901B" w:rsidR="00213317" w:rsidRDefault="0082023F" w:rsidP="009B5CDF">
      <w:pPr>
        <w:spacing w:line="580" w:lineRule="exact"/>
        <w:ind w:firstLineChars="200" w:firstLine="635"/>
        <w:jc w:val="both"/>
        <w:rPr>
          <w:rFonts w:ascii="仿宋" w:eastAsia="仿宋"/>
          <w:sz w:val="32"/>
        </w:rPr>
      </w:pPr>
      <w:r>
        <w:rPr>
          <w:rFonts w:ascii="仿宋" w:eastAsia="仿宋" w:hint="eastAsia"/>
          <w:b/>
          <w:spacing w:val="-4"/>
          <w:sz w:val="32"/>
        </w:rPr>
        <w:t>其他国内公务接待支出</w:t>
      </w:r>
      <w:r>
        <w:rPr>
          <w:rFonts w:ascii="仿宋" w:eastAsia="仿宋" w:hint="eastAsia"/>
          <w:sz w:val="32"/>
        </w:rPr>
        <w:t>0</w:t>
      </w:r>
      <w:r>
        <w:rPr>
          <w:rFonts w:ascii="仿宋" w:eastAsia="仿宋" w:hint="eastAsia"/>
          <w:spacing w:val="-12"/>
          <w:sz w:val="32"/>
        </w:rPr>
        <w:t>万元。</w:t>
      </w:r>
      <w:r>
        <w:rPr>
          <w:rFonts w:ascii="仿宋" w:eastAsia="仿宋" w:hint="eastAsia"/>
          <w:sz w:val="32"/>
        </w:rPr>
        <w:t>2019</w:t>
      </w:r>
      <w:r>
        <w:rPr>
          <w:rFonts w:ascii="仿宋" w:eastAsia="仿宋" w:hint="eastAsia"/>
          <w:spacing w:val="-8"/>
          <w:sz w:val="32"/>
        </w:rPr>
        <w:t>年共接待国内来访团</w:t>
      </w:r>
      <w:r>
        <w:rPr>
          <w:rFonts w:ascii="仿宋" w:eastAsia="仿宋" w:hint="eastAsia"/>
          <w:spacing w:val="-41"/>
          <w:sz w:val="32"/>
        </w:rPr>
        <w:t>组</w:t>
      </w:r>
      <w:r>
        <w:rPr>
          <w:rFonts w:ascii="仿宋" w:eastAsia="仿宋" w:hint="eastAsia"/>
          <w:sz w:val="32"/>
        </w:rPr>
        <w:t>0</w:t>
      </w:r>
      <w:r>
        <w:rPr>
          <w:rFonts w:ascii="仿宋" w:eastAsia="仿宋" w:hint="eastAsia"/>
          <w:spacing w:val="-28"/>
          <w:sz w:val="32"/>
        </w:rPr>
        <w:t>个、来宾</w:t>
      </w:r>
      <w:r>
        <w:rPr>
          <w:rFonts w:ascii="仿宋" w:eastAsia="仿宋" w:hint="eastAsia"/>
          <w:sz w:val="32"/>
        </w:rPr>
        <w:t>0</w:t>
      </w:r>
      <w:r>
        <w:rPr>
          <w:rFonts w:ascii="仿宋" w:eastAsia="仿宋" w:hint="eastAsia"/>
          <w:spacing w:val="-26"/>
          <w:sz w:val="32"/>
        </w:rPr>
        <w:t>人次</w:t>
      </w:r>
      <w:r>
        <w:rPr>
          <w:rFonts w:ascii="仿宋" w:eastAsia="仿宋" w:hint="eastAsia"/>
          <w:sz w:val="32"/>
        </w:rPr>
        <w:t>（不包括陪同人员）。</w:t>
      </w:r>
    </w:p>
    <w:p w14:paraId="713E98BD" w14:textId="747540E2" w:rsidR="00213317" w:rsidRDefault="0082023F" w:rsidP="009B5CDF">
      <w:pPr>
        <w:pStyle w:val="2"/>
        <w:spacing w:line="580" w:lineRule="exact"/>
        <w:ind w:left="0" w:firstLineChars="200" w:firstLine="643"/>
        <w:jc w:val="both"/>
        <w:rPr>
          <w:rFonts w:ascii="宋体" w:eastAsia="宋体"/>
          <w:sz w:val="36"/>
        </w:rPr>
      </w:pPr>
      <w:r>
        <w:t>八、预算绩效情况说明</w:t>
      </w:r>
    </w:p>
    <w:p w14:paraId="0976894B" w14:textId="77777777" w:rsidR="00213317" w:rsidRDefault="0082023F" w:rsidP="009B5CDF">
      <w:pPr>
        <w:spacing w:line="580" w:lineRule="exact"/>
        <w:ind w:firstLineChars="200" w:firstLine="643"/>
        <w:jc w:val="both"/>
        <w:rPr>
          <w:rFonts w:ascii="楷体" w:eastAsia="楷体"/>
          <w:b/>
          <w:sz w:val="32"/>
        </w:rPr>
      </w:pPr>
      <w:r>
        <w:rPr>
          <w:rFonts w:ascii="楷体" w:eastAsia="楷体" w:hint="eastAsia"/>
          <w:b/>
          <w:sz w:val="32"/>
        </w:rPr>
        <w:t>（</w:t>
      </w:r>
      <w:r>
        <w:rPr>
          <w:rFonts w:ascii="楷体" w:eastAsia="楷体" w:hint="eastAsia"/>
          <w:b/>
          <w:sz w:val="32"/>
        </w:rPr>
        <w:t>一）绩效管理工作开展情况。</w:t>
      </w:r>
    </w:p>
    <w:p w14:paraId="237DB4D3" w14:textId="77777777" w:rsidR="00213317" w:rsidRDefault="0082023F" w:rsidP="009B5CDF">
      <w:pPr>
        <w:pStyle w:val="a3"/>
        <w:spacing w:line="580" w:lineRule="exact"/>
        <w:ind w:firstLineChars="200" w:firstLine="640"/>
        <w:jc w:val="both"/>
      </w:pPr>
      <w:r>
        <w:t>我单位未开展此业务。</w:t>
      </w:r>
    </w:p>
    <w:p w14:paraId="288ECD6F" w14:textId="77777777" w:rsidR="00213317" w:rsidRDefault="0082023F" w:rsidP="009B5CDF">
      <w:pPr>
        <w:pStyle w:val="2"/>
        <w:spacing w:line="580" w:lineRule="exact"/>
        <w:ind w:left="0" w:firstLineChars="200" w:firstLine="643"/>
        <w:jc w:val="both"/>
        <w:rPr>
          <w:rFonts w:ascii="楷体" w:eastAsia="楷体"/>
        </w:rPr>
      </w:pPr>
      <w:r>
        <w:rPr>
          <w:rFonts w:ascii="楷体" w:eastAsia="楷体" w:hint="eastAsia"/>
        </w:rPr>
        <w:t>（二）项目绩效自评结果。</w:t>
      </w:r>
    </w:p>
    <w:p w14:paraId="096BD972" w14:textId="77777777" w:rsidR="00213317" w:rsidRDefault="0082023F" w:rsidP="009B5CDF">
      <w:pPr>
        <w:pStyle w:val="a3"/>
        <w:spacing w:line="580" w:lineRule="exact"/>
        <w:ind w:firstLineChars="200" w:firstLine="640"/>
        <w:jc w:val="both"/>
      </w:pPr>
      <w:r>
        <w:t>我单位未开展此业务。</w:t>
      </w:r>
    </w:p>
    <w:p w14:paraId="09818DC9" w14:textId="77777777" w:rsidR="00213317" w:rsidRDefault="0082023F" w:rsidP="009B5CDF">
      <w:pPr>
        <w:pStyle w:val="2"/>
        <w:spacing w:line="580" w:lineRule="exact"/>
        <w:ind w:left="0" w:firstLineChars="200" w:firstLine="643"/>
        <w:jc w:val="both"/>
        <w:rPr>
          <w:rFonts w:ascii="楷体" w:eastAsia="楷体"/>
        </w:rPr>
      </w:pPr>
      <w:r>
        <w:rPr>
          <w:rFonts w:ascii="楷体" w:eastAsia="楷体" w:hint="eastAsia"/>
        </w:rPr>
        <w:t>（三）重点绩效评价结果。</w:t>
      </w:r>
    </w:p>
    <w:p w14:paraId="4A29014E" w14:textId="77777777" w:rsidR="00213317" w:rsidRDefault="0082023F" w:rsidP="009B5CDF">
      <w:pPr>
        <w:pStyle w:val="a3"/>
        <w:spacing w:line="580" w:lineRule="exact"/>
        <w:ind w:firstLineChars="200" w:firstLine="640"/>
        <w:jc w:val="both"/>
      </w:pPr>
      <w:r>
        <w:t>我单位未开展此项业务。</w:t>
      </w:r>
    </w:p>
    <w:p w14:paraId="2223EA66" w14:textId="77777777" w:rsidR="00213317" w:rsidRDefault="0082023F" w:rsidP="009B5CDF">
      <w:pPr>
        <w:pStyle w:val="2"/>
        <w:spacing w:line="580" w:lineRule="exact"/>
        <w:ind w:left="0" w:firstLineChars="200" w:firstLine="643"/>
        <w:jc w:val="both"/>
      </w:pPr>
      <w:r>
        <w:t>九、政府性基金预算财政拨款支出决算情况说明</w:t>
      </w:r>
    </w:p>
    <w:p w14:paraId="07181182" w14:textId="53F0E339" w:rsidR="00213317" w:rsidRDefault="0082023F" w:rsidP="009B5CDF">
      <w:pPr>
        <w:pStyle w:val="a3"/>
        <w:spacing w:line="580" w:lineRule="exact"/>
        <w:ind w:firstLineChars="200" w:firstLine="640"/>
        <w:jc w:val="both"/>
      </w:pPr>
      <w:r>
        <w:t>2019</w:t>
      </w:r>
      <w:r>
        <w:rPr>
          <w:spacing w:val="-15"/>
        </w:rPr>
        <w:t>年度政府性基金预算财政拨款支出年初预算为</w:t>
      </w:r>
      <w:r>
        <w:t>0</w:t>
      </w:r>
      <w:r>
        <w:rPr>
          <w:spacing w:val="-24"/>
        </w:rPr>
        <w:t>万元，</w:t>
      </w:r>
      <w:r>
        <w:rPr>
          <w:spacing w:val="-14"/>
        </w:rPr>
        <w:t>支出</w:t>
      </w:r>
      <w:r>
        <w:rPr>
          <w:spacing w:val="-14"/>
        </w:rPr>
        <w:lastRenderedPageBreak/>
        <w:t>决算为</w:t>
      </w:r>
      <w:r>
        <w:t>204.92</w:t>
      </w:r>
      <w:r>
        <w:rPr>
          <w:spacing w:val="-10"/>
        </w:rPr>
        <w:t>万元，主要用于城市污水处理运行费支出。</w:t>
      </w:r>
    </w:p>
    <w:p w14:paraId="41646033" w14:textId="77777777" w:rsidR="00213317" w:rsidRDefault="0082023F" w:rsidP="009B5CDF">
      <w:pPr>
        <w:pStyle w:val="2"/>
        <w:spacing w:line="580" w:lineRule="exact"/>
        <w:ind w:left="0" w:firstLineChars="200" w:firstLine="643"/>
        <w:jc w:val="both"/>
      </w:pPr>
      <w:r>
        <w:t>十、机关运行经费支出情况说明</w:t>
      </w:r>
    </w:p>
    <w:p w14:paraId="50067248" w14:textId="5A5AD16A" w:rsidR="00213317" w:rsidRDefault="0082023F" w:rsidP="009B5CDF">
      <w:pPr>
        <w:pStyle w:val="a3"/>
        <w:spacing w:line="580" w:lineRule="exact"/>
        <w:ind w:firstLineChars="200" w:firstLine="640"/>
        <w:jc w:val="both"/>
      </w:pPr>
      <w:r>
        <w:t>2019</w:t>
      </w:r>
      <w:r>
        <w:rPr>
          <w:spacing w:val="5"/>
        </w:rPr>
        <w:t>年度机关运行经费年初预算为</w:t>
      </w:r>
      <w:r>
        <w:t>0</w:t>
      </w:r>
      <w:r>
        <w:rPr>
          <w:spacing w:val="7"/>
        </w:rPr>
        <w:t>万元，支出决算为</w:t>
      </w:r>
      <w:r>
        <w:t>6701.25</w:t>
      </w:r>
      <w:r>
        <w:rPr>
          <w:spacing w:val="-13"/>
        </w:rPr>
        <w:t>万元。决算数与年初预算数存在差异的主要原因是本部</w:t>
      </w:r>
      <w:r>
        <w:t>门为</w:t>
      </w:r>
      <w:r>
        <w:t>2019</w:t>
      </w:r>
      <w:r>
        <w:t>年度机构改革新组建部门。</w:t>
      </w:r>
    </w:p>
    <w:p w14:paraId="225B12CB" w14:textId="77777777" w:rsidR="00213317" w:rsidRDefault="0082023F" w:rsidP="009B5CDF">
      <w:pPr>
        <w:pStyle w:val="2"/>
        <w:spacing w:line="580" w:lineRule="exact"/>
        <w:ind w:left="0" w:firstLineChars="200" w:firstLine="643"/>
        <w:jc w:val="both"/>
      </w:pPr>
      <w:r>
        <w:t>十一、政府采购支出</w:t>
      </w:r>
      <w:r w:rsidRPr="009B5CDF">
        <w:t>情况</w:t>
      </w:r>
      <w:r>
        <w:t>说明</w:t>
      </w:r>
    </w:p>
    <w:p w14:paraId="06834618" w14:textId="49000BBB" w:rsidR="00213317" w:rsidRDefault="0082023F" w:rsidP="009B5CDF">
      <w:pPr>
        <w:pStyle w:val="a3"/>
        <w:spacing w:line="580" w:lineRule="exact"/>
        <w:ind w:firstLineChars="200" w:firstLine="640"/>
        <w:jc w:val="both"/>
      </w:pPr>
      <w:r>
        <w:t>2019</w:t>
      </w:r>
      <w:r>
        <w:t>年度政府采购支出总额</w:t>
      </w:r>
      <w:r>
        <w:t>0</w:t>
      </w:r>
      <w:r>
        <w:t>万元，其中：政府采购货物</w:t>
      </w:r>
      <w:r>
        <w:rPr>
          <w:spacing w:val="-28"/>
        </w:rPr>
        <w:t>支出</w:t>
      </w:r>
      <w:r>
        <w:t>0</w:t>
      </w:r>
      <w:r>
        <w:rPr>
          <w:spacing w:val="-20"/>
        </w:rPr>
        <w:t>万元、政府采购工程支出</w:t>
      </w:r>
      <w:r>
        <w:t>0</w:t>
      </w:r>
      <w:r>
        <w:rPr>
          <w:spacing w:val="-21"/>
        </w:rPr>
        <w:t>万元、政府采购服务支出</w:t>
      </w:r>
      <w:r>
        <w:t>0</w:t>
      </w:r>
      <w:r>
        <w:rPr>
          <w:spacing w:val="-41"/>
        </w:rPr>
        <w:t>万</w:t>
      </w:r>
      <w:r>
        <w:rPr>
          <w:spacing w:val="-14"/>
        </w:rPr>
        <w:t>元。授予中小企业合同金额</w:t>
      </w:r>
      <w:r>
        <w:t>0</w:t>
      </w:r>
      <w:r>
        <w:rPr>
          <w:spacing w:val="-16"/>
        </w:rPr>
        <w:t>万元，占政府采购支出总额的</w:t>
      </w:r>
      <w:r>
        <w:rPr>
          <w:spacing w:val="-5"/>
        </w:rPr>
        <w:t>0%</w:t>
      </w:r>
      <w:r>
        <w:rPr>
          <w:spacing w:val="-5"/>
        </w:rPr>
        <w:t>，</w:t>
      </w:r>
      <w:r>
        <w:t>其中：授予小</w:t>
      </w:r>
      <w:proofErr w:type="gramStart"/>
      <w:r>
        <w:t>微企业</w:t>
      </w:r>
      <w:proofErr w:type="gramEnd"/>
      <w:r>
        <w:t>合同金额</w:t>
      </w:r>
      <w:r>
        <w:t>0</w:t>
      </w:r>
      <w:r>
        <w:t>万元，占政府采购支出总额的</w:t>
      </w:r>
      <w:r>
        <w:t>0%</w:t>
      </w:r>
      <w:r>
        <w:t>。</w:t>
      </w:r>
    </w:p>
    <w:p w14:paraId="7524C68E" w14:textId="016E07E5" w:rsidR="00213317" w:rsidRDefault="0082023F" w:rsidP="009B5CDF">
      <w:pPr>
        <w:pStyle w:val="2"/>
        <w:spacing w:line="580" w:lineRule="exact"/>
        <w:ind w:left="0" w:firstLineChars="200" w:firstLine="643"/>
        <w:jc w:val="both"/>
        <w:rPr>
          <w:rFonts w:ascii="宋体" w:eastAsia="宋体"/>
          <w:sz w:val="36"/>
        </w:rPr>
      </w:pPr>
      <w:r>
        <w:t>十二、国有资产占用情况说明</w:t>
      </w:r>
    </w:p>
    <w:p w14:paraId="364A7D0F" w14:textId="75210D8F" w:rsidR="00213317" w:rsidRDefault="0082023F" w:rsidP="009B5CDF">
      <w:pPr>
        <w:pStyle w:val="a3"/>
        <w:spacing w:line="580" w:lineRule="exact"/>
        <w:ind w:firstLineChars="200" w:firstLine="640"/>
        <w:jc w:val="both"/>
      </w:pPr>
      <w:r>
        <w:t>2019</w:t>
      </w:r>
      <w:r>
        <w:rPr>
          <w:spacing w:val="-17"/>
        </w:rPr>
        <w:t>年期末，我单位共有车辆</w:t>
      </w:r>
      <w:r>
        <w:t>52</w:t>
      </w:r>
      <w:r>
        <w:rPr>
          <w:spacing w:val="-11"/>
        </w:rPr>
        <w:t>辆，其中：一般公务用车</w:t>
      </w:r>
      <w:r>
        <w:t>5</w:t>
      </w:r>
      <w:r>
        <w:rPr>
          <w:spacing w:val="-17"/>
        </w:rPr>
        <w:t>辆、垃圾清扫清运专用车</w:t>
      </w:r>
      <w:r>
        <w:t>27</w:t>
      </w:r>
      <w:r>
        <w:rPr>
          <w:spacing w:val="-22"/>
        </w:rPr>
        <w:t>辆，执法执勤车</w:t>
      </w:r>
      <w:r>
        <w:t>20</w:t>
      </w:r>
      <w:r>
        <w:rPr>
          <w:spacing w:val="-15"/>
        </w:rPr>
        <w:t>辆；单位价值</w:t>
      </w:r>
      <w:r>
        <w:t>50</w:t>
      </w:r>
      <w:r>
        <w:rPr>
          <w:spacing w:val="-13"/>
        </w:rPr>
        <w:t>万元以上通用设备</w:t>
      </w:r>
      <w:r>
        <w:t>0</w:t>
      </w:r>
      <w:r>
        <w:rPr>
          <w:spacing w:val="-29"/>
        </w:rPr>
        <w:t>台</w:t>
      </w:r>
      <w:r>
        <w:t>（套）</w:t>
      </w:r>
      <w:r>
        <w:rPr>
          <w:spacing w:val="-10"/>
        </w:rPr>
        <w:t>，单位价值</w:t>
      </w:r>
      <w:r>
        <w:t>100</w:t>
      </w:r>
      <w:r>
        <w:rPr>
          <w:spacing w:val="-9"/>
        </w:rPr>
        <w:t>万元以上专用</w:t>
      </w:r>
      <w:r>
        <w:t>设备</w:t>
      </w:r>
      <w:r>
        <w:t>0</w:t>
      </w:r>
      <w:r>
        <w:t>台（套）。</w:t>
      </w:r>
    </w:p>
    <w:p w14:paraId="62AC87FB" w14:textId="77777777" w:rsidR="00213317" w:rsidRDefault="00213317">
      <w:pPr>
        <w:sectPr w:rsidR="00213317">
          <w:footerReference w:type="default" r:id="rId12"/>
          <w:pgSz w:w="11910" w:h="16840"/>
          <w:pgMar w:top="1500" w:right="1260" w:bottom="1200" w:left="1420" w:header="0" w:footer="1002" w:gutter="0"/>
          <w:cols w:space="720"/>
        </w:sectPr>
      </w:pPr>
    </w:p>
    <w:p w14:paraId="0FE998BB" w14:textId="77777777" w:rsidR="00213317" w:rsidRDefault="00213317">
      <w:pPr>
        <w:pStyle w:val="a3"/>
        <w:rPr>
          <w:sz w:val="20"/>
        </w:rPr>
      </w:pPr>
    </w:p>
    <w:p w14:paraId="0F94EAAB" w14:textId="77777777" w:rsidR="00213317" w:rsidRDefault="00213317">
      <w:pPr>
        <w:pStyle w:val="a3"/>
        <w:rPr>
          <w:sz w:val="20"/>
        </w:rPr>
      </w:pPr>
    </w:p>
    <w:p w14:paraId="5EFB6674" w14:textId="77777777" w:rsidR="00213317" w:rsidRDefault="00213317">
      <w:pPr>
        <w:pStyle w:val="a3"/>
        <w:rPr>
          <w:sz w:val="20"/>
        </w:rPr>
      </w:pPr>
    </w:p>
    <w:p w14:paraId="6D966327" w14:textId="77777777" w:rsidR="00213317" w:rsidRDefault="00213317">
      <w:pPr>
        <w:pStyle w:val="a3"/>
        <w:rPr>
          <w:sz w:val="20"/>
        </w:rPr>
      </w:pPr>
    </w:p>
    <w:p w14:paraId="3D66C867" w14:textId="77777777" w:rsidR="00213317" w:rsidRDefault="00213317">
      <w:pPr>
        <w:pStyle w:val="a3"/>
        <w:rPr>
          <w:sz w:val="20"/>
        </w:rPr>
      </w:pPr>
    </w:p>
    <w:p w14:paraId="2B22ED5D" w14:textId="77777777" w:rsidR="00213317" w:rsidRDefault="00213317">
      <w:pPr>
        <w:pStyle w:val="a3"/>
        <w:rPr>
          <w:sz w:val="20"/>
        </w:rPr>
      </w:pPr>
    </w:p>
    <w:p w14:paraId="75F8C95F" w14:textId="77777777" w:rsidR="00213317" w:rsidRDefault="00213317">
      <w:pPr>
        <w:pStyle w:val="a3"/>
        <w:rPr>
          <w:sz w:val="20"/>
        </w:rPr>
      </w:pPr>
    </w:p>
    <w:p w14:paraId="64523161" w14:textId="77777777" w:rsidR="00213317" w:rsidRDefault="00213317">
      <w:pPr>
        <w:pStyle w:val="a3"/>
        <w:rPr>
          <w:sz w:val="20"/>
        </w:rPr>
      </w:pPr>
    </w:p>
    <w:p w14:paraId="403D376C" w14:textId="77777777" w:rsidR="00213317" w:rsidRDefault="00213317">
      <w:pPr>
        <w:pStyle w:val="a3"/>
        <w:rPr>
          <w:sz w:val="20"/>
        </w:rPr>
      </w:pPr>
    </w:p>
    <w:p w14:paraId="0783F444" w14:textId="77777777" w:rsidR="00213317" w:rsidRDefault="00213317">
      <w:pPr>
        <w:pStyle w:val="a3"/>
        <w:rPr>
          <w:sz w:val="20"/>
        </w:rPr>
      </w:pPr>
    </w:p>
    <w:p w14:paraId="6C3E99DC" w14:textId="77777777" w:rsidR="00213317" w:rsidRDefault="00213317">
      <w:pPr>
        <w:pStyle w:val="a3"/>
        <w:rPr>
          <w:sz w:val="20"/>
        </w:rPr>
      </w:pPr>
    </w:p>
    <w:p w14:paraId="38A17FDD" w14:textId="77777777" w:rsidR="00213317" w:rsidRDefault="00213317">
      <w:pPr>
        <w:pStyle w:val="a3"/>
        <w:rPr>
          <w:sz w:val="20"/>
        </w:rPr>
      </w:pPr>
    </w:p>
    <w:p w14:paraId="26B30D57" w14:textId="77777777" w:rsidR="00213317" w:rsidRDefault="00213317">
      <w:pPr>
        <w:pStyle w:val="a3"/>
        <w:rPr>
          <w:sz w:val="20"/>
        </w:rPr>
      </w:pPr>
    </w:p>
    <w:p w14:paraId="3E138418" w14:textId="77777777" w:rsidR="00213317" w:rsidRDefault="00213317">
      <w:pPr>
        <w:pStyle w:val="a3"/>
        <w:spacing w:before="10"/>
        <w:rPr>
          <w:sz w:val="22"/>
        </w:rPr>
      </w:pPr>
    </w:p>
    <w:p w14:paraId="0DBF5D1F" w14:textId="77777777" w:rsidR="00213317" w:rsidRDefault="0082023F">
      <w:pPr>
        <w:pStyle w:val="1"/>
        <w:tabs>
          <w:tab w:val="left" w:pos="2880"/>
        </w:tabs>
        <w:spacing w:before="33"/>
      </w:pPr>
      <w:r>
        <w:t>第四部分</w:t>
      </w:r>
      <w:r>
        <w:tab/>
      </w:r>
      <w:r>
        <w:t>名词解释</w:t>
      </w:r>
    </w:p>
    <w:p w14:paraId="01641DEC" w14:textId="77777777" w:rsidR="00213317" w:rsidRDefault="00213317">
      <w:pPr>
        <w:sectPr w:rsidR="00213317">
          <w:pgSz w:w="11910" w:h="16840"/>
          <w:pgMar w:top="1580" w:right="1260" w:bottom="1200" w:left="1420" w:header="0" w:footer="1002" w:gutter="0"/>
          <w:cols w:space="720"/>
        </w:sectPr>
      </w:pPr>
    </w:p>
    <w:p w14:paraId="78DC87ED" w14:textId="77777777" w:rsidR="00213317" w:rsidRDefault="0082023F">
      <w:pPr>
        <w:pStyle w:val="a3"/>
        <w:spacing w:before="29" w:line="364" w:lineRule="auto"/>
        <w:ind w:left="380" w:right="496" w:firstLine="640"/>
        <w:rPr>
          <w:rFonts w:ascii="宋体" w:eastAsia="宋体"/>
        </w:rPr>
      </w:pPr>
      <w:r>
        <w:rPr>
          <w:rFonts w:ascii="宋体" w:eastAsia="宋体" w:hint="eastAsia"/>
        </w:rPr>
        <w:lastRenderedPageBreak/>
        <w:t>一、财政拨款收入：单位从同级政府财政部门取得的各</w:t>
      </w:r>
      <w:proofErr w:type="gramStart"/>
      <w:r>
        <w:rPr>
          <w:rFonts w:ascii="宋体" w:eastAsia="宋体" w:hint="eastAsia"/>
        </w:rPr>
        <w:t>类财政</w:t>
      </w:r>
      <w:proofErr w:type="gramEnd"/>
      <w:r>
        <w:rPr>
          <w:rFonts w:ascii="宋体" w:eastAsia="宋体" w:hint="eastAsia"/>
        </w:rPr>
        <w:t>拨款。</w:t>
      </w:r>
    </w:p>
    <w:p w14:paraId="3F577AD9" w14:textId="77777777" w:rsidR="00213317" w:rsidRDefault="0082023F">
      <w:pPr>
        <w:pStyle w:val="a3"/>
        <w:spacing w:before="1" w:line="364" w:lineRule="auto"/>
        <w:ind w:left="380" w:right="495" w:firstLine="640"/>
        <w:rPr>
          <w:rFonts w:ascii="宋体" w:eastAsia="宋体"/>
        </w:rPr>
      </w:pPr>
      <w:r>
        <w:rPr>
          <w:rFonts w:ascii="宋体" w:eastAsia="宋体" w:hint="eastAsia"/>
        </w:rPr>
        <w:t>二、事业收入：事业单位开展专业业务活动及其辅助活动取得的收入。</w:t>
      </w:r>
    </w:p>
    <w:p w14:paraId="1A109D7E" w14:textId="77777777" w:rsidR="00213317" w:rsidRDefault="0082023F">
      <w:pPr>
        <w:pStyle w:val="a3"/>
        <w:spacing w:before="2" w:line="364" w:lineRule="auto"/>
        <w:ind w:left="380" w:right="496" w:firstLine="640"/>
        <w:rPr>
          <w:rFonts w:ascii="宋体" w:eastAsia="宋体"/>
        </w:rPr>
      </w:pPr>
      <w:r>
        <w:rPr>
          <w:rFonts w:ascii="宋体" w:eastAsia="宋体" w:hint="eastAsia"/>
        </w:rPr>
        <w:t>三、上级补助收入：事业单位从主管部门和上级单位取得的非财政补助收入。</w:t>
      </w:r>
    </w:p>
    <w:p w14:paraId="0A76A944" w14:textId="77777777" w:rsidR="00213317" w:rsidRDefault="0082023F">
      <w:pPr>
        <w:pStyle w:val="a3"/>
        <w:spacing w:before="2" w:line="364" w:lineRule="auto"/>
        <w:ind w:left="380" w:right="496" w:firstLine="640"/>
        <w:rPr>
          <w:rFonts w:ascii="宋体" w:eastAsia="宋体"/>
        </w:rPr>
      </w:pPr>
      <w:r>
        <w:rPr>
          <w:rFonts w:ascii="宋体" w:eastAsia="宋体" w:hint="eastAsia"/>
        </w:rPr>
        <w:t>四、附属单位上缴收入：事业单位取得附属独立核算单位根据有关规定上缴的收入。</w:t>
      </w:r>
    </w:p>
    <w:p w14:paraId="05485BEA" w14:textId="77777777" w:rsidR="00213317" w:rsidRDefault="0082023F">
      <w:pPr>
        <w:pStyle w:val="a3"/>
        <w:spacing w:before="2" w:line="364" w:lineRule="auto"/>
        <w:ind w:left="380" w:right="495" w:firstLine="640"/>
        <w:rPr>
          <w:rFonts w:ascii="宋体" w:eastAsia="宋体"/>
        </w:rPr>
      </w:pPr>
      <w:r>
        <w:rPr>
          <w:rFonts w:ascii="宋体" w:eastAsia="宋体" w:hint="eastAsia"/>
        </w:rPr>
        <w:t>五、经营收入：事业单位在专业业务活动及其辅助活动之外开展非独立核算经营活动取得的收入。</w:t>
      </w:r>
    </w:p>
    <w:p w14:paraId="43FADB0D" w14:textId="77777777" w:rsidR="00213317" w:rsidRDefault="0082023F">
      <w:pPr>
        <w:pStyle w:val="a3"/>
        <w:spacing w:before="2" w:line="364" w:lineRule="auto"/>
        <w:ind w:left="380" w:right="541" w:firstLine="640"/>
        <w:jc w:val="both"/>
        <w:rPr>
          <w:rFonts w:ascii="宋体" w:eastAsia="宋体" w:hAnsi="宋体"/>
        </w:rPr>
      </w:pPr>
      <w:r>
        <w:rPr>
          <w:rFonts w:ascii="宋体" w:eastAsia="宋体" w:hAnsi="宋体" w:hint="eastAsia"/>
          <w:spacing w:val="-5"/>
        </w:rPr>
        <w:t>六、其他收入：单位取得的除“财政拨款收入”、“事</w:t>
      </w:r>
      <w:r>
        <w:rPr>
          <w:rFonts w:ascii="宋体" w:eastAsia="宋体" w:hAnsi="宋体" w:hint="eastAsia"/>
          <w:spacing w:val="-20"/>
        </w:rPr>
        <w:t>业收入”、“上级补助收入”、“附属单位上缴收入”、“经</w:t>
      </w:r>
      <w:r>
        <w:rPr>
          <w:rFonts w:ascii="宋体" w:eastAsia="宋体" w:hAnsi="宋体" w:hint="eastAsia"/>
        </w:rPr>
        <w:t>营收入”等以外的收入。</w:t>
      </w:r>
    </w:p>
    <w:p w14:paraId="09B260A9" w14:textId="77777777" w:rsidR="00213317" w:rsidRDefault="0082023F">
      <w:pPr>
        <w:pStyle w:val="a3"/>
        <w:spacing w:before="2" w:line="364" w:lineRule="auto"/>
        <w:ind w:left="380" w:right="495" w:firstLine="640"/>
        <w:rPr>
          <w:rFonts w:ascii="宋体" w:eastAsia="宋体"/>
        </w:rPr>
      </w:pPr>
      <w:r>
        <w:rPr>
          <w:rFonts w:ascii="宋体" w:eastAsia="宋体" w:hint="eastAsia"/>
        </w:rPr>
        <w:t>七、用事业基金弥补收支差额：事业单位在当年收入不足以安排当年支出的情况下，使用以前年度积累的事业基金</w:t>
      </w:r>
    </w:p>
    <w:p w14:paraId="1B32EC31" w14:textId="77777777" w:rsidR="00213317" w:rsidRDefault="0082023F">
      <w:pPr>
        <w:pStyle w:val="a3"/>
        <w:spacing w:before="3" w:line="364" w:lineRule="auto"/>
        <w:ind w:left="380" w:right="495"/>
        <w:rPr>
          <w:rFonts w:ascii="宋体" w:eastAsia="宋体"/>
        </w:rPr>
      </w:pPr>
      <w:r>
        <w:rPr>
          <w:rFonts w:ascii="宋体" w:eastAsia="宋体" w:hint="eastAsia"/>
        </w:rPr>
        <w:t>（事业单位当年收支相抵后按国家规定提取、用于弥补以后年度收支差额的基金）弥补当年收支缺口的资金。</w:t>
      </w:r>
    </w:p>
    <w:p w14:paraId="0B9BE181" w14:textId="77777777" w:rsidR="00213317" w:rsidRDefault="0082023F">
      <w:pPr>
        <w:pStyle w:val="a3"/>
        <w:spacing w:before="1" w:line="364" w:lineRule="auto"/>
        <w:ind w:left="380" w:right="495" w:firstLine="640"/>
        <w:rPr>
          <w:rFonts w:ascii="宋体" w:eastAsia="宋体"/>
        </w:rPr>
      </w:pPr>
      <w:r>
        <w:rPr>
          <w:rFonts w:ascii="宋体" w:eastAsia="宋体" w:hint="eastAsia"/>
        </w:rPr>
        <w:t>八、基本支出：为保障机构正常运转、完成日常工作任务而发生的人员支出和公用支出。</w:t>
      </w:r>
    </w:p>
    <w:p w14:paraId="7626D333" w14:textId="77777777" w:rsidR="00213317" w:rsidRDefault="0082023F">
      <w:pPr>
        <w:pStyle w:val="a3"/>
        <w:spacing w:before="2" w:line="364" w:lineRule="auto"/>
        <w:ind w:left="380" w:right="495" w:firstLine="640"/>
        <w:rPr>
          <w:rFonts w:ascii="宋体" w:eastAsia="宋体"/>
        </w:rPr>
      </w:pPr>
      <w:r>
        <w:rPr>
          <w:rFonts w:ascii="宋体" w:eastAsia="宋体" w:hint="eastAsia"/>
        </w:rPr>
        <w:t>九、项目支出：基本支出之外为完成特定行政任务和事业发展目标所发生的支出。</w:t>
      </w:r>
    </w:p>
    <w:p w14:paraId="4A81345A" w14:textId="77777777" w:rsidR="00213317" w:rsidRDefault="00213317">
      <w:pPr>
        <w:spacing w:line="364" w:lineRule="auto"/>
        <w:sectPr w:rsidR="00213317">
          <w:pgSz w:w="11910" w:h="16840"/>
          <w:pgMar w:top="1500" w:right="1260" w:bottom="1200" w:left="1420" w:header="0" w:footer="1002" w:gutter="0"/>
          <w:cols w:space="720"/>
        </w:sectPr>
      </w:pPr>
    </w:p>
    <w:p w14:paraId="59C23F07" w14:textId="77777777" w:rsidR="00213317" w:rsidRDefault="0082023F">
      <w:pPr>
        <w:pStyle w:val="a3"/>
        <w:spacing w:before="29" w:line="364" w:lineRule="auto"/>
        <w:ind w:left="380" w:right="530" w:firstLine="640"/>
        <w:rPr>
          <w:rFonts w:ascii="宋体" w:eastAsia="宋体" w:hAnsi="宋体"/>
        </w:rPr>
      </w:pPr>
      <w:r>
        <w:rPr>
          <w:rFonts w:ascii="宋体" w:eastAsia="宋体" w:hAnsi="宋体" w:hint="eastAsia"/>
          <w:spacing w:val="-1"/>
        </w:rPr>
        <w:lastRenderedPageBreak/>
        <w:t>十、“三公”经费：纳入同级财政预决算管理“三公”</w:t>
      </w:r>
      <w:r>
        <w:rPr>
          <w:rFonts w:ascii="宋体" w:eastAsia="宋体" w:hAnsi="宋体" w:hint="eastAsia"/>
          <w:spacing w:val="-1"/>
        </w:rPr>
        <w:t xml:space="preserve"> </w:t>
      </w:r>
      <w:r>
        <w:rPr>
          <w:rFonts w:ascii="宋体" w:eastAsia="宋体" w:hAnsi="宋体" w:hint="eastAsia"/>
          <w:spacing w:val="-2"/>
        </w:rPr>
        <w:t>经费，指部门使用财政拨款安排的因公出国</w:t>
      </w:r>
      <w:r>
        <w:rPr>
          <w:rFonts w:ascii="宋体" w:eastAsia="宋体" w:hAnsi="宋体" w:hint="eastAsia"/>
        </w:rPr>
        <w:t>（境</w:t>
      </w:r>
      <w:r>
        <w:rPr>
          <w:rFonts w:ascii="宋体" w:eastAsia="宋体" w:hAnsi="宋体" w:hint="eastAsia"/>
          <w:spacing w:val="-3"/>
        </w:rPr>
        <w:t>）</w:t>
      </w:r>
      <w:r>
        <w:rPr>
          <w:rFonts w:ascii="宋体" w:eastAsia="宋体" w:hAnsi="宋体" w:hint="eastAsia"/>
          <w:spacing w:val="-2"/>
        </w:rPr>
        <w:t>费、公务</w:t>
      </w:r>
      <w:r>
        <w:rPr>
          <w:rFonts w:ascii="宋体" w:eastAsia="宋体" w:hAnsi="宋体" w:hint="eastAsia"/>
          <w:spacing w:val="-3"/>
        </w:rPr>
        <w:t>用车购置及运行费和公务接待费。其中，因公出国</w:t>
      </w:r>
      <w:r>
        <w:rPr>
          <w:rFonts w:ascii="宋体" w:eastAsia="宋体" w:hAnsi="宋体" w:hint="eastAsia"/>
        </w:rPr>
        <w:t>（境</w:t>
      </w:r>
      <w:r>
        <w:rPr>
          <w:rFonts w:ascii="宋体" w:eastAsia="宋体" w:hAnsi="宋体" w:hint="eastAsia"/>
          <w:spacing w:val="-3"/>
        </w:rPr>
        <w:t>）</w:t>
      </w:r>
      <w:proofErr w:type="gramStart"/>
      <w:r>
        <w:rPr>
          <w:rFonts w:ascii="宋体" w:eastAsia="宋体" w:hAnsi="宋体" w:hint="eastAsia"/>
        </w:rPr>
        <w:t>费反映</w:t>
      </w:r>
      <w:proofErr w:type="gramEnd"/>
      <w:r>
        <w:rPr>
          <w:rFonts w:ascii="宋体" w:eastAsia="宋体" w:hAnsi="宋体" w:hint="eastAsia"/>
        </w:rPr>
        <w:t>单位公务出国（境）</w:t>
      </w:r>
      <w:r>
        <w:rPr>
          <w:rFonts w:ascii="宋体" w:eastAsia="宋体" w:hAnsi="宋体" w:hint="eastAsia"/>
          <w:spacing w:val="-2"/>
        </w:rPr>
        <w:t>的国际旅费、国外城市间交通费、</w:t>
      </w:r>
      <w:r>
        <w:rPr>
          <w:rFonts w:ascii="宋体" w:eastAsia="宋体" w:hAnsi="宋体" w:hint="eastAsia"/>
          <w:spacing w:val="-3"/>
        </w:rPr>
        <w:t>住宿费、伙食费、培训费、公杂费等支出；公务用车购置及运行费反映反映单位公务用车车辆购置支出（</w:t>
      </w:r>
      <w:proofErr w:type="gramStart"/>
      <w:r>
        <w:rPr>
          <w:rFonts w:ascii="宋体" w:eastAsia="宋体" w:hAnsi="宋体" w:hint="eastAsia"/>
          <w:spacing w:val="-3"/>
        </w:rPr>
        <w:t>含车辆</w:t>
      </w:r>
      <w:proofErr w:type="gramEnd"/>
      <w:r>
        <w:rPr>
          <w:rFonts w:ascii="宋体" w:eastAsia="宋体" w:hAnsi="宋体" w:hint="eastAsia"/>
          <w:spacing w:val="-3"/>
        </w:rPr>
        <w:t>购置</w:t>
      </w:r>
      <w:r>
        <w:rPr>
          <w:rFonts w:ascii="宋体" w:eastAsia="宋体" w:hAnsi="宋体" w:hint="eastAsia"/>
          <w:spacing w:val="-3"/>
        </w:rPr>
        <w:t xml:space="preserve"> </w:t>
      </w:r>
      <w:r>
        <w:rPr>
          <w:rFonts w:ascii="宋体" w:eastAsia="宋体" w:hAnsi="宋体" w:hint="eastAsia"/>
          <w:spacing w:val="-3"/>
          <w:w w:val="95"/>
        </w:rPr>
        <w:t>税）</w:t>
      </w:r>
      <w:r>
        <w:rPr>
          <w:rFonts w:ascii="宋体" w:eastAsia="宋体" w:hAnsi="宋体" w:hint="eastAsia"/>
          <w:spacing w:val="-1"/>
          <w:w w:val="95"/>
        </w:rPr>
        <w:t>及租用费、燃料费、维修费、过路过桥费、保险费、安</w:t>
      </w:r>
      <w:r>
        <w:rPr>
          <w:rFonts w:ascii="宋体" w:eastAsia="宋体" w:hAnsi="宋体" w:hint="eastAsia"/>
          <w:spacing w:val="-1"/>
          <w:w w:val="95"/>
        </w:rPr>
        <w:t xml:space="preserve"> </w:t>
      </w:r>
      <w:r>
        <w:rPr>
          <w:rFonts w:ascii="宋体" w:eastAsia="宋体" w:hAnsi="宋体" w:hint="eastAsia"/>
          <w:spacing w:val="-3"/>
        </w:rPr>
        <w:t>全奖励费用等支出；公务接待</w:t>
      </w:r>
      <w:proofErr w:type="gramStart"/>
      <w:r>
        <w:rPr>
          <w:rFonts w:ascii="宋体" w:eastAsia="宋体" w:hAnsi="宋体" w:hint="eastAsia"/>
          <w:spacing w:val="-3"/>
        </w:rPr>
        <w:t>费反映</w:t>
      </w:r>
      <w:proofErr w:type="gramEnd"/>
      <w:r>
        <w:rPr>
          <w:rFonts w:ascii="宋体" w:eastAsia="宋体" w:hAnsi="宋体" w:hint="eastAsia"/>
          <w:spacing w:val="-3"/>
        </w:rPr>
        <w:t>单位按规定开支的各类公务接待（含外宾接待）支出。</w:t>
      </w:r>
    </w:p>
    <w:p w14:paraId="0BF8E3AF" w14:textId="77777777" w:rsidR="00213317" w:rsidRDefault="0082023F">
      <w:pPr>
        <w:pStyle w:val="a3"/>
        <w:spacing w:before="8" w:line="364" w:lineRule="auto"/>
        <w:ind w:left="380" w:right="529" w:firstLine="640"/>
        <w:jc w:val="both"/>
        <w:rPr>
          <w:rFonts w:ascii="宋体" w:eastAsia="宋体"/>
        </w:rPr>
      </w:pPr>
      <w:r>
        <w:rPr>
          <w:rFonts w:ascii="宋体" w:eastAsia="宋体" w:hint="eastAsia"/>
        </w:rPr>
        <w:t>十一、机关运行经费：为保障行政单位（含参照公务员法管理的事业单位）</w:t>
      </w:r>
      <w:r>
        <w:rPr>
          <w:rFonts w:ascii="宋体" w:eastAsia="宋体" w:hint="eastAsia"/>
        </w:rPr>
        <w:t>运行用于购买货物和服务的各项资金，</w:t>
      </w:r>
      <w:r>
        <w:rPr>
          <w:rFonts w:ascii="宋体" w:eastAsia="宋体" w:hint="eastAsia"/>
        </w:rPr>
        <w:t xml:space="preserve"> </w:t>
      </w:r>
      <w:r>
        <w:rPr>
          <w:rFonts w:ascii="宋体" w:eastAsia="宋体" w:hint="eastAsia"/>
        </w:rPr>
        <w:t>包括办公及印刷费、邮电费、差旅费、会议费、福利费、日常维修费、专用材料及一般设备购置费、办公用房水电费、办公用房取暖费、办公用房物业管理费、公务用车运行维护费以及其他费用。</w:t>
      </w:r>
    </w:p>
    <w:p w14:paraId="664378E1" w14:textId="77777777" w:rsidR="00213317" w:rsidRDefault="0082023F">
      <w:pPr>
        <w:pStyle w:val="a3"/>
        <w:spacing w:before="6" w:line="364" w:lineRule="auto"/>
        <w:ind w:left="380" w:right="541" w:firstLine="640"/>
        <w:jc w:val="both"/>
        <w:rPr>
          <w:rFonts w:ascii="宋体" w:eastAsia="宋体"/>
        </w:rPr>
      </w:pPr>
      <w:r>
        <w:rPr>
          <w:rFonts w:ascii="宋体" w:eastAsia="宋体" w:hint="eastAsia"/>
          <w:spacing w:val="-5"/>
        </w:rPr>
        <w:t>十二、工资福利支出：单位支付给在职职工和编制</w:t>
      </w:r>
      <w:proofErr w:type="gramStart"/>
      <w:r>
        <w:rPr>
          <w:rFonts w:ascii="宋体" w:eastAsia="宋体" w:hint="eastAsia"/>
          <w:spacing w:val="-5"/>
        </w:rPr>
        <w:t>外长</w:t>
      </w:r>
      <w:r>
        <w:rPr>
          <w:rFonts w:ascii="宋体" w:eastAsia="宋体" w:hint="eastAsia"/>
          <w:spacing w:val="-2"/>
        </w:rPr>
        <w:t>期</w:t>
      </w:r>
      <w:proofErr w:type="gramEnd"/>
      <w:r>
        <w:rPr>
          <w:rFonts w:ascii="宋体" w:eastAsia="宋体" w:hint="eastAsia"/>
          <w:spacing w:val="-2"/>
        </w:rPr>
        <w:t>聘用人员的各类劳动报酬，以及为上述人员缴纳的各项社</w:t>
      </w:r>
      <w:r>
        <w:rPr>
          <w:rFonts w:ascii="宋体" w:eastAsia="宋体" w:hint="eastAsia"/>
        </w:rPr>
        <w:t>会保险费等。</w:t>
      </w:r>
    </w:p>
    <w:p w14:paraId="45813471" w14:textId="77777777" w:rsidR="00213317" w:rsidRDefault="0082023F">
      <w:pPr>
        <w:pStyle w:val="a3"/>
        <w:spacing w:before="2" w:line="364" w:lineRule="auto"/>
        <w:ind w:left="1021" w:right="489"/>
        <w:rPr>
          <w:rFonts w:ascii="宋体" w:eastAsia="宋体"/>
        </w:rPr>
      </w:pPr>
      <w:r>
        <w:rPr>
          <w:rFonts w:ascii="宋体" w:eastAsia="宋体" w:hint="eastAsia"/>
        </w:rPr>
        <w:t>十三、商品和服务支出：单位购买商品和服务的支出。十四、对个人和家庭的补助支出：单位用于对个人和家</w:t>
      </w:r>
    </w:p>
    <w:p w14:paraId="08C5B1B0" w14:textId="77777777" w:rsidR="00213317" w:rsidRDefault="0082023F">
      <w:pPr>
        <w:pStyle w:val="a3"/>
        <w:spacing w:before="2"/>
        <w:ind w:left="380"/>
        <w:rPr>
          <w:rFonts w:ascii="宋体" w:eastAsia="宋体"/>
        </w:rPr>
      </w:pPr>
      <w:r>
        <w:rPr>
          <w:rFonts w:ascii="宋体" w:eastAsia="宋体" w:hint="eastAsia"/>
        </w:rPr>
        <w:t>庭的补助支出。</w:t>
      </w:r>
    </w:p>
    <w:p w14:paraId="233E703A" w14:textId="77777777" w:rsidR="00213317" w:rsidRDefault="00213317">
      <w:pPr>
        <w:sectPr w:rsidR="00213317">
          <w:pgSz w:w="11910" w:h="16840"/>
          <w:pgMar w:top="1500" w:right="1260" w:bottom="1200" w:left="1420" w:header="0" w:footer="1002" w:gutter="0"/>
          <w:cols w:space="720"/>
        </w:sectPr>
      </w:pPr>
    </w:p>
    <w:p w14:paraId="2D6418E5" w14:textId="77777777" w:rsidR="00213317" w:rsidRDefault="0082023F">
      <w:pPr>
        <w:pStyle w:val="a3"/>
        <w:spacing w:before="29" w:line="364" w:lineRule="auto"/>
        <w:ind w:left="380" w:right="543" w:firstLine="640"/>
        <w:jc w:val="both"/>
        <w:rPr>
          <w:rFonts w:ascii="宋体" w:eastAsia="宋体"/>
        </w:rPr>
      </w:pPr>
      <w:r>
        <w:rPr>
          <w:rFonts w:ascii="宋体" w:eastAsia="宋体" w:hint="eastAsia"/>
          <w:spacing w:val="-4"/>
        </w:rPr>
        <w:lastRenderedPageBreak/>
        <w:t>十五、年末结转：本年度或以前年度预算安排，已执行</w:t>
      </w:r>
      <w:r>
        <w:rPr>
          <w:rFonts w:ascii="宋体" w:eastAsia="宋体" w:hint="eastAsia"/>
          <w:spacing w:val="-2"/>
        </w:rPr>
        <w:t>但尚未完成或因客观条件发生变化无法按原计划实施，需延</w:t>
      </w:r>
      <w:r>
        <w:rPr>
          <w:rFonts w:ascii="宋体" w:eastAsia="宋体" w:hint="eastAsia"/>
        </w:rPr>
        <w:t>迟到以后年度按有关规定继续使用的资金。</w:t>
      </w:r>
    </w:p>
    <w:p w14:paraId="741BC907" w14:textId="77777777" w:rsidR="00213317" w:rsidRDefault="0082023F">
      <w:pPr>
        <w:pStyle w:val="a3"/>
        <w:spacing w:before="2" w:line="364" w:lineRule="auto"/>
        <w:ind w:left="380" w:right="541" w:firstLine="640"/>
        <w:jc w:val="both"/>
        <w:rPr>
          <w:rFonts w:ascii="宋体" w:eastAsia="宋体"/>
        </w:rPr>
      </w:pPr>
      <w:r>
        <w:rPr>
          <w:rFonts w:ascii="宋体" w:eastAsia="宋体" w:hint="eastAsia"/>
          <w:spacing w:val="-4"/>
        </w:rPr>
        <w:t>十六、年末结余：本年度或以前年度预算安排，已执行</w:t>
      </w:r>
      <w:r>
        <w:rPr>
          <w:rFonts w:ascii="宋体" w:eastAsia="宋体" w:hint="eastAsia"/>
          <w:spacing w:val="-2"/>
        </w:rPr>
        <w:t>完毕或因客观条件发生变化无法按原预算安排实施，不需要</w:t>
      </w:r>
      <w:r>
        <w:rPr>
          <w:rFonts w:ascii="宋体" w:eastAsia="宋体" w:hint="eastAsia"/>
        </w:rPr>
        <w:t>再使用或无法按原预算安排继续使用的资金。</w:t>
      </w:r>
    </w:p>
    <w:sectPr w:rsidR="00213317">
      <w:pgSz w:w="11910" w:h="16840"/>
      <w:pgMar w:top="1500" w:right="1260" w:bottom="1200" w:left="1420" w:header="0" w:footer="10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C23E12" w14:textId="77777777" w:rsidR="0082023F" w:rsidRDefault="0082023F">
      <w:r>
        <w:separator/>
      </w:r>
    </w:p>
  </w:endnote>
  <w:endnote w:type="continuationSeparator" w:id="0">
    <w:p w14:paraId="0A72DDAC" w14:textId="77777777" w:rsidR="0082023F" w:rsidRDefault="00820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84F0B" w14:textId="77777777" w:rsidR="00213317" w:rsidRDefault="0082023F">
    <w:pPr>
      <w:pStyle w:val="a3"/>
      <w:spacing w:line="14" w:lineRule="auto"/>
      <w:rPr>
        <w:sz w:val="20"/>
      </w:rPr>
    </w:pPr>
    <w:r>
      <w:pict w14:anchorId="577D8F22">
        <v:shapetype id="_x0000_t202" coordsize="21600,21600" o:spt="202" path="m,l,21600r21600,l21600,xe">
          <v:stroke joinstyle="miter"/>
          <v:path gradientshapeok="t" o:connecttype="rect"/>
        </v:shapetype>
        <v:shape id="_x0000_s2049" type="#_x0000_t202" style="position:absolute;margin-left:293.45pt;margin-top:780.75pt;width:11.4pt;height:12.6pt;z-index:-251660800;mso-position-horizontal-relative:page;mso-position-vertical-relative:page;mso-width-relative:page;mso-height-relative:page" filled="f" stroked="f">
          <v:textbox inset="0,0,0,0">
            <w:txbxContent>
              <w:p w14:paraId="382F77A8" w14:textId="77777777" w:rsidR="00213317" w:rsidRDefault="0082023F">
                <w:pPr>
                  <w:spacing w:line="235" w:lineRule="exact"/>
                  <w:ind w:left="60"/>
                  <w:rPr>
                    <w:rFonts w:ascii="Calibri"/>
                    <w:sz w:val="21"/>
                  </w:rPr>
                </w:pPr>
                <w:r>
                  <w:fldChar w:fldCharType="begin"/>
                </w:r>
                <w:r>
                  <w:rPr>
                    <w:rFonts w:ascii="Calibri"/>
                    <w:sz w:val="21"/>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51093" w14:textId="77777777" w:rsidR="00213317" w:rsidRDefault="0082023F">
    <w:pPr>
      <w:pStyle w:val="a3"/>
      <w:spacing w:line="14" w:lineRule="auto"/>
      <w:rPr>
        <w:sz w:val="20"/>
      </w:rPr>
    </w:pPr>
    <w:r>
      <w:pict w14:anchorId="06E8F0F5">
        <v:shapetype id="_x0000_t202" coordsize="21600,21600" o:spt="202" path="m,l,21600r21600,l21600,xe">
          <v:stroke joinstyle="miter"/>
          <v:path gradientshapeok="t" o:connecttype="rect"/>
        </v:shapetype>
        <v:shape id="_x0000_s2050" type="#_x0000_t202" style="position:absolute;margin-left:292pt;margin-top:794.35pt;width:11.4pt;height:12.6pt;z-index:-251659776;mso-position-horizontal-relative:page;mso-position-vertical-relative:page;mso-width-relative:page;mso-height-relative:page" filled="f" stroked="f">
          <v:textbox inset="0,0,0,0">
            <w:txbxContent>
              <w:p w14:paraId="0F944795" w14:textId="77777777" w:rsidR="00213317" w:rsidRDefault="0082023F">
                <w:pPr>
                  <w:spacing w:line="235" w:lineRule="exact"/>
                  <w:ind w:left="60"/>
                  <w:rPr>
                    <w:rFonts w:ascii="Calibri"/>
                    <w:sz w:val="21"/>
                  </w:rPr>
                </w:pPr>
                <w:r>
                  <w:fldChar w:fldCharType="begin"/>
                </w:r>
                <w:r>
                  <w:rPr>
                    <w:rFonts w:ascii="Calibri"/>
                    <w:sz w:val="21"/>
                  </w:rPr>
                  <w:instrText xml:space="preserve"> PAGE </w:instrText>
                </w:r>
                <w:r>
                  <w:fldChar w:fldCharType="separate"/>
                </w:r>
                <w:r>
                  <w:t>3</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24700" w14:textId="77777777" w:rsidR="00213317" w:rsidRDefault="0082023F">
    <w:pPr>
      <w:pStyle w:val="a3"/>
      <w:spacing w:line="14" w:lineRule="auto"/>
      <w:rPr>
        <w:sz w:val="20"/>
      </w:rPr>
    </w:pPr>
    <w:r>
      <w:pict w14:anchorId="3170A62B">
        <v:shapetype id="_x0000_t202" coordsize="21600,21600" o:spt="202" path="m,l,21600r21600,l21600,xe">
          <v:stroke joinstyle="miter"/>
          <v:path gradientshapeok="t" o:connecttype="rect"/>
        </v:shapetype>
        <v:shape id="_x0000_s2051" type="#_x0000_t202" style="position:absolute;margin-left:412.6pt;margin-top:547.75pt;width:16.8pt;height:12.6pt;z-index:-251658752;mso-position-horizontal-relative:page;mso-position-vertical-relative:page;mso-width-relative:page;mso-height-relative:page" filled="f" stroked="f">
          <v:textbox inset="0,0,0,0">
            <w:txbxContent>
              <w:p w14:paraId="56739958" w14:textId="77777777" w:rsidR="00213317" w:rsidRDefault="0082023F">
                <w:pPr>
                  <w:spacing w:line="235" w:lineRule="exact"/>
                  <w:ind w:left="60"/>
                  <w:rPr>
                    <w:rFonts w:ascii="Calibri"/>
                    <w:sz w:val="21"/>
                  </w:rPr>
                </w:pPr>
                <w:r>
                  <w:fldChar w:fldCharType="begin"/>
                </w:r>
                <w:r>
                  <w:rPr>
                    <w:rFonts w:ascii="Calibri"/>
                    <w:sz w:val="21"/>
                  </w:rPr>
                  <w:instrText xml:space="preserve"> PAGE </w:instrText>
                </w:r>
                <w:r>
                  <w:fldChar w:fldCharType="separate"/>
                </w:r>
                <w:r>
                  <w:t>10</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45522" w14:textId="77777777" w:rsidR="00213317" w:rsidRDefault="0082023F">
    <w:pPr>
      <w:pStyle w:val="a3"/>
      <w:spacing w:line="14" w:lineRule="auto"/>
      <w:rPr>
        <w:sz w:val="20"/>
      </w:rPr>
    </w:pPr>
    <w:r>
      <w:pict w14:anchorId="49A39E2E">
        <v:shapetype id="_x0000_t202" coordsize="21600,21600" o:spt="202" path="m,l,21600r21600,l21600,xe">
          <v:stroke joinstyle="miter"/>
          <v:path gradientshapeok="t" o:connecttype="rect"/>
        </v:shapetype>
        <v:shape id="_x0000_s2052" type="#_x0000_t202" style="position:absolute;margin-left:291.35pt;margin-top:794.35pt;width:12.8pt;height:12.6pt;z-index:-251657728;mso-position-horizontal-relative:page;mso-position-vertical-relative:page;mso-width-relative:page;mso-height-relative:page" filled="f" stroked="f">
          <v:textbox inset="0,0,0,0">
            <w:txbxContent>
              <w:p w14:paraId="2F6D4B5B" w14:textId="77777777" w:rsidR="00213317" w:rsidRDefault="0082023F">
                <w:pPr>
                  <w:spacing w:line="235" w:lineRule="exact"/>
                  <w:ind w:left="20"/>
                  <w:rPr>
                    <w:rFonts w:ascii="Calibri"/>
                    <w:sz w:val="21"/>
                  </w:rPr>
                </w:pPr>
                <w:r>
                  <w:rPr>
                    <w:rFonts w:ascii="Calibri"/>
                    <w:sz w:val="21"/>
                  </w:rPr>
                  <w:t>18</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95504" w14:textId="77777777" w:rsidR="00213317" w:rsidRDefault="0082023F">
    <w:pPr>
      <w:pStyle w:val="a3"/>
      <w:spacing w:line="14" w:lineRule="auto"/>
      <w:rPr>
        <w:sz w:val="20"/>
      </w:rPr>
    </w:pPr>
    <w:r>
      <w:pict w14:anchorId="24F82D65">
        <v:shapetype id="_x0000_t202" coordsize="21600,21600" o:spt="202" path="m,l,21600r21600,l21600,xe">
          <v:stroke joinstyle="miter"/>
          <v:path gradientshapeok="t" o:connecttype="rect"/>
        </v:shapetype>
        <v:shape id="_x0000_s2053" type="#_x0000_t202" style="position:absolute;margin-left:289.35pt;margin-top:780.75pt;width:16.8pt;height:12.6pt;z-index:-251656704;mso-position-horizontal-relative:page;mso-position-vertical-relative:page;mso-width-relative:page;mso-height-relative:page" filled="f" stroked="f">
          <v:textbox inset="0,0,0,0">
            <w:txbxContent>
              <w:p w14:paraId="4481F6EF" w14:textId="77777777" w:rsidR="00213317" w:rsidRDefault="0082023F">
                <w:pPr>
                  <w:spacing w:line="235" w:lineRule="exact"/>
                  <w:ind w:left="60"/>
                  <w:rPr>
                    <w:rFonts w:ascii="Calibri"/>
                    <w:sz w:val="21"/>
                  </w:rPr>
                </w:pPr>
                <w:r>
                  <w:fldChar w:fldCharType="begin"/>
                </w:r>
                <w:r>
                  <w:rPr>
                    <w:rFonts w:ascii="Calibri"/>
                    <w:sz w:val="21"/>
                  </w:rPr>
                  <w:instrText xml:space="preserve"> PAGE </w:instrText>
                </w:r>
                <w:r>
                  <w:fldChar w:fldCharType="separate"/>
                </w:r>
                <w:r>
                  <w:t>19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930150" w14:textId="77777777" w:rsidR="0082023F" w:rsidRDefault="0082023F">
      <w:r>
        <w:separator/>
      </w:r>
    </w:p>
  </w:footnote>
  <w:footnote w:type="continuationSeparator" w:id="0">
    <w:p w14:paraId="19D47116" w14:textId="77777777" w:rsidR="0082023F" w:rsidRDefault="008202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F092B84"/>
    <w:multiLevelType w:val="multilevel"/>
    <w:tmpl w:val="CF092B84"/>
    <w:lvl w:ilvl="0">
      <w:start w:val="1"/>
      <w:numFmt w:val="decimal"/>
      <w:lvlText w:val="%1."/>
      <w:lvlJc w:val="left"/>
      <w:pPr>
        <w:ind w:left="111" w:hanging="485"/>
      </w:pPr>
      <w:rPr>
        <w:rFonts w:ascii="仿宋" w:eastAsia="仿宋" w:hAnsi="仿宋" w:cs="仿宋" w:hint="default"/>
        <w:b/>
        <w:bCs/>
        <w:spacing w:val="2"/>
        <w:w w:val="98"/>
        <w:sz w:val="30"/>
        <w:szCs w:val="30"/>
        <w:lang w:val="en-US" w:eastAsia="zh-CN" w:bidi="ar-SA"/>
      </w:rPr>
    </w:lvl>
    <w:lvl w:ilvl="1">
      <w:numFmt w:val="bullet"/>
      <w:lvlText w:val="•"/>
      <w:lvlJc w:val="left"/>
      <w:pPr>
        <w:ind w:left="1030" w:hanging="485"/>
      </w:pPr>
      <w:rPr>
        <w:rFonts w:hint="default"/>
        <w:lang w:val="en-US" w:eastAsia="zh-CN" w:bidi="ar-SA"/>
      </w:rPr>
    </w:lvl>
    <w:lvl w:ilvl="2">
      <w:numFmt w:val="bullet"/>
      <w:lvlText w:val="•"/>
      <w:lvlJc w:val="left"/>
      <w:pPr>
        <w:ind w:left="1941" w:hanging="485"/>
      </w:pPr>
      <w:rPr>
        <w:rFonts w:hint="default"/>
        <w:lang w:val="en-US" w:eastAsia="zh-CN" w:bidi="ar-SA"/>
      </w:rPr>
    </w:lvl>
    <w:lvl w:ilvl="3">
      <w:numFmt w:val="bullet"/>
      <w:lvlText w:val="•"/>
      <w:lvlJc w:val="left"/>
      <w:pPr>
        <w:ind w:left="2851" w:hanging="485"/>
      </w:pPr>
      <w:rPr>
        <w:rFonts w:hint="default"/>
        <w:lang w:val="en-US" w:eastAsia="zh-CN" w:bidi="ar-SA"/>
      </w:rPr>
    </w:lvl>
    <w:lvl w:ilvl="4">
      <w:numFmt w:val="bullet"/>
      <w:lvlText w:val="•"/>
      <w:lvlJc w:val="left"/>
      <w:pPr>
        <w:ind w:left="3762" w:hanging="485"/>
      </w:pPr>
      <w:rPr>
        <w:rFonts w:hint="default"/>
        <w:lang w:val="en-US" w:eastAsia="zh-CN" w:bidi="ar-SA"/>
      </w:rPr>
    </w:lvl>
    <w:lvl w:ilvl="5">
      <w:numFmt w:val="bullet"/>
      <w:lvlText w:val="•"/>
      <w:lvlJc w:val="left"/>
      <w:pPr>
        <w:ind w:left="4673" w:hanging="485"/>
      </w:pPr>
      <w:rPr>
        <w:rFonts w:hint="default"/>
        <w:lang w:val="en-US" w:eastAsia="zh-CN" w:bidi="ar-SA"/>
      </w:rPr>
    </w:lvl>
    <w:lvl w:ilvl="6">
      <w:numFmt w:val="bullet"/>
      <w:lvlText w:val="•"/>
      <w:lvlJc w:val="left"/>
      <w:pPr>
        <w:ind w:left="5583" w:hanging="485"/>
      </w:pPr>
      <w:rPr>
        <w:rFonts w:hint="default"/>
        <w:lang w:val="en-US" w:eastAsia="zh-CN" w:bidi="ar-SA"/>
      </w:rPr>
    </w:lvl>
    <w:lvl w:ilvl="7">
      <w:numFmt w:val="bullet"/>
      <w:lvlText w:val="•"/>
      <w:lvlJc w:val="left"/>
      <w:pPr>
        <w:ind w:left="6494" w:hanging="485"/>
      </w:pPr>
      <w:rPr>
        <w:rFonts w:hint="default"/>
        <w:lang w:val="en-US" w:eastAsia="zh-CN" w:bidi="ar-SA"/>
      </w:rPr>
    </w:lvl>
    <w:lvl w:ilvl="8">
      <w:numFmt w:val="bullet"/>
      <w:lvlText w:val="•"/>
      <w:lvlJc w:val="left"/>
      <w:pPr>
        <w:ind w:left="7405" w:hanging="485"/>
      </w:pPr>
      <w:rPr>
        <w:rFonts w:hint="default"/>
        <w:lang w:val="en-US" w:eastAsia="zh-CN" w:bidi="ar-SA"/>
      </w:rPr>
    </w:lvl>
  </w:abstractNum>
  <w:abstractNum w:abstractNumId="1" w15:restartNumberingAfterBreak="0">
    <w:nsid w:val="0053208E"/>
    <w:multiLevelType w:val="multilevel"/>
    <w:tmpl w:val="0053208E"/>
    <w:lvl w:ilvl="0">
      <w:start w:val="1"/>
      <w:numFmt w:val="decimal"/>
      <w:lvlText w:val="%1."/>
      <w:lvlJc w:val="left"/>
      <w:pPr>
        <w:ind w:left="1422" w:hanging="322"/>
      </w:pPr>
      <w:rPr>
        <w:rFonts w:ascii="仿宋" w:eastAsia="仿宋" w:hAnsi="仿宋" w:cs="仿宋" w:hint="default"/>
        <w:spacing w:val="1"/>
        <w:w w:val="99"/>
        <w:sz w:val="30"/>
        <w:szCs w:val="30"/>
        <w:lang w:val="en-US" w:eastAsia="zh-CN" w:bidi="ar-SA"/>
      </w:rPr>
    </w:lvl>
    <w:lvl w:ilvl="1">
      <w:numFmt w:val="bullet"/>
      <w:lvlText w:val="•"/>
      <w:lvlJc w:val="left"/>
      <w:pPr>
        <w:ind w:left="2042" w:hanging="322"/>
      </w:pPr>
      <w:rPr>
        <w:rFonts w:hint="default"/>
        <w:lang w:val="en-US" w:eastAsia="zh-CN" w:bidi="ar-SA"/>
      </w:rPr>
    </w:lvl>
    <w:lvl w:ilvl="2">
      <w:numFmt w:val="bullet"/>
      <w:lvlText w:val="•"/>
      <w:lvlJc w:val="left"/>
      <w:pPr>
        <w:ind w:left="2805" w:hanging="322"/>
      </w:pPr>
      <w:rPr>
        <w:rFonts w:hint="default"/>
        <w:lang w:val="en-US" w:eastAsia="zh-CN" w:bidi="ar-SA"/>
      </w:rPr>
    </w:lvl>
    <w:lvl w:ilvl="3">
      <w:numFmt w:val="bullet"/>
      <w:lvlText w:val="•"/>
      <w:lvlJc w:val="left"/>
      <w:pPr>
        <w:ind w:left="3567" w:hanging="322"/>
      </w:pPr>
      <w:rPr>
        <w:rFonts w:hint="default"/>
        <w:lang w:val="en-US" w:eastAsia="zh-CN" w:bidi="ar-SA"/>
      </w:rPr>
    </w:lvl>
    <w:lvl w:ilvl="4">
      <w:numFmt w:val="bullet"/>
      <w:lvlText w:val="•"/>
      <w:lvlJc w:val="left"/>
      <w:pPr>
        <w:ind w:left="4330" w:hanging="322"/>
      </w:pPr>
      <w:rPr>
        <w:rFonts w:hint="default"/>
        <w:lang w:val="en-US" w:eastAsia="zh-CN" w:bidi="ar-SA"/>
      </w:rPr>
    </w:lvl>
    <w:lvl w:ilvl="5">
      <w:numFmt w:val="bullet"/>
      <w:lvlText w:val="•"/>
      <w:lvlJc w:val="left"/>
      <w:pPr>
        <w:ind w:left="5093" w:hanging="322"/>
      </w:pPr>
      <w:rPr>
        <w:rFonts w:hint="default"/>
        <w:lang w:val="en-US" w:eastAsia="zh-CN" w:bidi="ar-SA"/>
      </w:rPr>
    </w:lvl>
    <w:lvl w:ilvl="6">
      <w:numFmt w:val="bullet"/>
      <w:lvlText w:val="•"/>
      <w:lvlJc w:val="left"/>
      <w:pPr>
        <w:ind w:left="5855" w:hanging="322"/>
      </w:pPr>
      <w:rPr>
        <w:rFonts w:hint="default"/>
        <w:lang w:val="en-US" w:eastAsia="zh-CN" w:bidi="ar-SA"/>
      </w:rPr>
    </w:lvl>
    <w:lvl w:ilvl="7">
      <w:numFmt w:val="bullet"/>
      <w:lvlText w:val="•"/>
      <w:lvlJc w:val="left"/>
      <w:pPr>
        <w:ind w:left="6618" w:hanging="322"/>
      </w:pPr>
      <w:rPr>
        <w:rFonts w:hint="default"/>
        <w:lang w:val="en-US" w:eastAsia="zh-CN" w:bidi="ar-SA"/>
      </w:rPr>
    </w:lvl>
    <w:lvl w:ilvl="8">
      <w:numFmt w:val="bullet"/>
      <w:lvlText w:val="•"/>
      <w:lvlJc w:val="left"/>
      <w:pPr>
        <w:ind w:left="7381" w:hanging="322"/>
      </w:pPr>
      <w:rPr>
        <w:rFonts w:hint="default"/>
        <w:lang w:val="en-US" w:eastAsia="zh-CN" w:bidi="ar-SA"/>
      </w:rPr>
    </w:lvl>
  </w:abstractNum>
  <w:abstractNum w:abstractNumId="2" w15:restartNumberingAfterBreak="0">
    <w:nsid w:val="59ADCABA"/>
    <w:multiLevelType w:val="multilevel"/>
    <w:tmpl w:val="59ADCABA"/>
    <w:lvl w:ilvl="0">
      <w:start w:val="1"/>
      <w:numFmt w:val="decimal"/>
      <w:lvlText w:val="%1."/>
      <w:lvlJc w:val="left"/>
      <w:pPr>
        <w:ind w:left="1239" w:hanging="485"/>
      </w:pPr>
      <w:rPr>
        <w:rFonts w:ascii="仿宋" w:eastAsia="仿宋" w:hAnsi="仿宋" w:cs="仿宋" w:hint="default"/>
        <w:b/>
        <w:bCs/>
        <w:spacing w:val="2"/>
        <w:w w:val="98"/>
        <w:sz w:val="30"/>
        <w:szCs w:val="30"/>
        <w:lang w:val="en-US" w:eastAsia="zh-CN" w:bidi="ar-SA"/>
      </w:rPr>
    </w:lvl>
    <w:lvl w:ilvl="1">
      <w:numFmt w:val="bullet"/>
      <w:lvlText w:val="•"/>
      <w:lvlJc w:val="left"/>
      <w:pPr>
        <w:ind w:left="2038" w:hanging="485"/>
      </w:pPr>
      <w:rPr>
        <w:rFonts w:hint="default"/>
        <w:lang w:val="en-US" w:eastAsia="zh-CN" w:bidi="ar-SA"/>
      </w:rPr>
    </w:lvl>
    <w:lvl w:ilvl="2">
      <w:numFmt w:val="bullet"/>
      <w:lvlText w:val="•"/>
      <w:lvlJc w:val="left"/>
      <w:pPr>
        <w:ind w:left="2837" w:hanging="485"/>
      </w:pPr>
      <w:rPr>
        <w:rFonts w:hint="default"/>
        <w:lang w:val="en-US" w:eastAsia="zh-CN" w:bidi="ar-SA"/>
      </w:rPr>
    </w:lvl>
    <w:lvl w:ilvl="3">
      <w:numFmt w:val="bullet"/>
      <w:lvlText w:val="•"/>
      <w:lvlJc w:val="left"/>
      <w:pPr>
        <w:ind w:left="3635" w:hanging="485"/>
      </w:pPr>
      <w:rPr>
        <w:rFonts w:hint="default"/>
        <w:lang w:val="en-US" w:eastAsia="zh-CN" w:bidi="ar-SA"/>
      </w:rPr>
    </w:lvl>
    <w:lvl w:ilvl="4">
      <w:numFmt w:val="bullet"/>
      <w:lvlText w:val="•"/>
      <w:lvlJc w:val="left"/>
      <w:pPr>
        <w:ind w:left="4434" w:hanging="485"/>
      </w:pPr>
      <w:rPr>
        <w:rFonts w:hint="default"/>
        <w:lang w:val="en-US" w:eastAsia="zh-CN" w:bidi="ar-SA"/>
      </w:rPr>
    </w:lvl>
    <w:lvl w:ilvl="5">
      <w:numFmt w:val="bullet"/>
      <w:lvlText w:val="•"/>
      <w:lvlJc w:val="left"/>
      <w:pPr>
        <w:ind w:left="5233" w:hanging="485"/>
      </w:pPr>
      <w:rPr>
        <w:rFonts w:hint="default"/>
        <w:lang w:val="en-US" w:eastAsia="zh-CN" w:bidi="ar-SA"/>
      </w:rPr>
    </w:lvl>
    <w:lvl w:ilvl="6">
      <w:numFmt w:val="bullet"/>
      <w:lvlText w:val="•"/>
      <w:lvlJc w:val="left"/>
      <w:pPr>
        <w:ind w:left="6031" w:hanging="485"/>
      </w:pPr>
      <w:rPr>
        <w:rFonts w:hint="default"/>
        <w:lang w:val="en-US" w:eastAsia="zh-CN" w:bidi="ar-SA"/>
      </w:rPr>
    </w:lvl>
    <w:lvl w:ilvl="7">
      <w:numFmt w:val="bullet"/>
      <w:lvlText w:val="•"/>
      <w:lvlJc w:val="left"/>
      <w:pPr>
        <w:ind w:left="6830" w:hanging="485"/>
      </w:pPr>
      <w:rPr>
        <w:rFonts w:hint="default"/>
        <w:lang w:val="en-US" w:eastAsia="zh-CN" w:bidi="ar-SA"/>
      </w:rPr>
    </w:lvl>
    <w:lvl w:ilvl="8">
      <w:numFmt w:val="bullet"/>
      <w:lvlText w:val="•"/>
      <w:lvlJc w:val="left"/>
      <w:pPr>
        <w:ind w:left="7629" w:hanging="485"/>
      </w:pPr>
      <w:rPr>
        <w:rFonts w:hint="default"/>
        <w:lang w:val="en-US" w:eastAsia="zh-CN"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213317"/>
    <w:rsid w:val="00213317"/>
    <w:rsid w:val="002A3687"/>
    <w:rsid w:val="0052211C"/>
    <w:rsid w:val="005E0BB5"/>
    <w:rsid w:val="0082023F"/>
    <w:rsid w:val="009B5CDF"/>
    <w:rsid w:val="00EB6D6A"/>
    <w:rsid w:val="00F31D95"/>
    <w:rsid w:val="42EA0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6C896E12"/>
  <w15:docId w15:val="{516BA4A2-4DEF-4C5E-A632-4079C415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rPr>
  </w:style>
  <w:style w:type="paragraph" w:styleId="1">
    <w:name w:val="heading 1"/>
    <w:basedOn w:val="a"/>
    <w:next w:val="a"/>
    <w:uiPriority w:val="1"/>
    <w:qFormat/>
    <w:pPr>
      <w:spacing w:before="32"/>
      <w:ind w:right="158"/>
      <w:jc w:val="center"/>
      <w:outlineLvl w:val="0"/>
    </w:pPr>
    <w:rPr>
      <w:rFonts w:ascii="黑体" w:eastAsia="黑体" w:hAnsi="黑体" w:cs="黑体"/>
      <w:sz w:val="48"/>
      <w:szCs w:val="48"/>
    </w:rPr>
  </w:style>
  <w:style w:type="paragraph" w:styleId="2">
    <w:name w:val="heading 2"/>
    <w:basedOn w:val="a"/>
    <w:next w:val="a"/>
    <w:uiPriority w:val="1"/>
    <w:qFormat/>
    <w:pPr>
      <w:ind w:left="754"/>
      <w:outlineLvl w:val="1"/>
    </w:pPr>
    <w:rPr>
      <w:rFonts w:ascii="黑体" w:eastAsia="黑体" w:hAnsi="黑体" w:cs="黑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仿宋" w:eastAsia="仿宋" w:hAnsi="仿宋" w:cs="仿宋"/>
      <w:sz w:val="32"/>
      <w:szCs w:val="32"/>
    </w:rPr>
  </w:style>
  <w:style w:type="paragraph" w:styleId="a4">
    <w:name w:val="Title"/>
    <w:basedOn w:val="a"/>
    <w:uiPriority w:val="1"/>
    <w:qFormat/>
    <w:pPr>
      <w:spacing w:before="28"/>
      <w:ind w:left="222" w:right="125"/>
      <w:jc w:val="center"/>
    </w:pPr>
    <w:rPr>
      <w:rFonts w:ascii="黑体" w:eastAsia="黑体" w:hAnsi="黑体" w:cs="黑体"/>
      <w:sz w:val="52"/>
      <w:szCs w:val="52"/>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5">
    <w:name w:val="List Paragraph"/>
    <w:basedOn w:val="a"/>
    <w:uiPriority w:val="1"/>
    <w:qFormat/>
    <w:pPr>
      <w:ind w:left="1282" w:hanging="322"/>
    </w:pPr>
    <w:rPr>
      <w:rFonts w:ascii="仿宋" w:eastAsia="仿宋" w:hAnsi="仿宋" w:cs="仿宋"/>
    </w:rPr>
  </w:style>
  <w:style w:type="paragraph" w:customStyle="1" w:styleId="TableParagraph">
    <w:name w:val="Table Paragraph"/>
    <w:basedOn w:val="a"/>
    <w:uiPriority w:val="1"/>
    <w:qFormat/>
    <w:pPr>
      <w:spacing w:before="28"/>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28</Pages>
  <Words>1736</Words>
  <Characters>9901</Characters>
  <Application>Microsoft Office Word</Application>
  <DocSecurity>0</DocSecurity>
  <Lines>82</Lines>
  <Paragraphs>23</Paragraphs>
  <ScaleCrop>false</ScaleCrop>
  <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cp:lastModifiedBy>
  <cp:revision>6</cp:revision>
  <dcterms:created xsi:type="dcterms:W3CDTF">2021-05-30T11:22:00Z</dcterms:created>
  <dcterms:modified xsi:type="dcterms:W3CDTF">2021-06-09T02:19:00Z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2020-11-19T00:00:00Z</vt:filetime>
  </property>
  <property fmtid="{D5CDD505-2E9C-101B-9397-08002B2CF9AE}" pid="3" name="Creator">
    <vt:lpwstr>Microsoft® Word 2019</vt:lpwstr>
  </property>
  <property fmtid="{D5CDD505-2E9C-101B-9397-08002B2CF9AE}" pid="4" name="LastSaved">
    <vt:filetime>2021-05-30T00:00:00Z</vt:filetime>
  </property>
  <property fmtid="{D5CDD505-2E9C-101B-9397-08002B2CF9AE}" pid="5" name="KSOProductBuildVer">
    <vt:lpwstr>2052-11.1.0.10495</vt:lpwstr>
  </property>
  <property fmtid="{D5CDD505-2E9C-101B-9397-08002B2CF9AE}" pid="6" name="ICV">
    <vt:lpwstr>320556AE326641C3BB0D1198B0B220E0</vt:lpwstr>
  </property>
</Properties>
</file>